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F7193" w14:textId="77777777" w:rsidR="00892E78" w:rsidRPr="00892E78" w:rsidRDefault="00892E78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12"/>
          <w:szCs w:val="12"/>
          <w:lang w:val="pl-PL"/>
        </w:rPr>
      </w:pPr>
    </w:p>
    <w:p w14:paraId="442DB06D" w14:textId="52FA9DAA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bookmarkStart w:id="0" w:name="_Hlk210921844"/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 xml:space="preserve">WNIOSEK O UMORZENIE </w:t>
      </w: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br/>
        <w:t xml:space="preserve">CZĘŚCI POŻYCZKI NA PODJĘCIE DZIAŁALNOŚCI GOSPODARCZEJ </w:t>
      </w:r>
    </w:p>
    <w:p w14:paraId="27263C77" w14:textId="27D62F79" w:rsidR="00107241" w:rsidRPr="004E3DB6" w:rsidRDefault="00107241" w:rsidP="00107241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b/>
          <w:sz w:val="24"/>
          <w:szCs w:val="24"/>
          <w:lang w:val="pl-PL"/>
        </w:rPr>
        <w:t>W RAMACH PROGRAMU PIERWSZY BIZNES – WSPARCIE W STARCIE</w:t>
      </w:r>
    </w:p>
    <w:bookmarkEnd w:id="0"/>
    <w:p w14:paraId="3B2799C0" w14:textId="6AECDABC" w:rsidR="00107241" w:rsidRPr="004E3DB6" w:rsidRDefault="00107241" w:rsidP="004E3DB6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Pożyczkodawca)</w:t>
      </w:r>
    </w:p>
    <w:tbl>
      <w:tblPr>
        <w:tblStyle w:val="Tabela-Siatka"/>
        <w:tblW w:w="10065" w:type="dxa"/>
        <w:tblInd w:w="-60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7"/>
        <w:gridCol w:w="5528"/>
      </w:tblGrid>
      <w:tr w:rsidR="004E3DB6" w:rsidRPr="004E3DB6" w14:paraId="184484E1" w14:textId="77777777" w:rsidTr="006A23F3">
        <w:trPr>
          <w:trHeight w:val="564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397D2053" w14:textId="6ACDA9CD" w:rsidR="004E3DB6" w:rsidRPr="004E3DB6" w:rsidRDefault="004E3DB6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Nazwa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Pożyczkodawcy/Partnera Finansującego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04DEB32" w14:textId="028296CE" w:rsidR="004E3DB6" w:rsidRPr="004E3DB6" w:rsidRDefault="004E3DB6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107241" w:rsidRPr="004E3DB6" w14:paraId="421B63C4" w14:textId="77777777" w:rsidTr="006A23F3">
        <w:trPr>
          <w:trHeight w:val="556"/>
        </w:trPr>
        <w:tc>
          <w:tcPr>
            <w:tcW w:w="4537" w:type="dxa"/>
            <w:shd w:val="clear" w:color="auto" w:fill="D9D9D9" w:themeFill="background1" w:themeFillShade="D9"/>
            <w:vAlign w:val="center"/>
          </w:tcPr>
          <w:p w14:paraId="7BE861FD" w14:textId="3BF97AE1" w:rsidR="00107241" w:rsidRPr="004E3DB6" w:rsidRDefault="001072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Data złożenia wniosku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(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dd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/mm/</w:t>
            </w:r>
            <w:proofErr w:type="spellStart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rrrr</w:t>
            </w:r>
            <w:proofErr w:type="spellEnd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1D041EB9" w14:textId="613C5C44" w:rsidR="00107241" w:rsidRPr="004E3DB6" w:rsidRDefault="00107241" w:rsidP="00A94EF9">
            <w:pPr>
              <w:jc w:val="center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_/__</w:t>
            </w:r>
            <w:r w:rsidR="00BF513A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="004E3DB6"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___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__ r.</w:t>
            </w:r>
          </w:p>
        </w:tc>
      </w:tr>
      <w:tr w:rsidR="00696423" w:rsidRPr="004E3DB6" w14:paraId="5B126E8D" w14:textId="77777777" w:rsidTr="006A23F3">
        <w:trPr>
          <w:trHeight w:val="552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138708B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Osoba przyjmująca wniosek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659BA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248BF3F4" w14:textId="77777777" w:rsidTr="006A23F3">
        <w:trPr>
          <w:trHeight w:val="173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14BE3624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2FCB02" w14:textId="22506339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(imię i nazwisko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, podpis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  <w:tr w:rsidR="00696423" w:rsidRPr="008514B5" w14:paraId="0014ADD3" w14:textId="77777777" w:rsidTr="006A23F3">
        <w:trPr>
          <w:trHeight w:val="706"/>
        </w:trPr>
        <w:tc>
          <w:tcPr>
            <w:tcW w:w="4537" w:type="dxa"/>
            <w:vMerge w:val="restart"/>
            <w:shd w:val="clear" w:color="auto" w:fill="D9D9D9" w:themeFill="background1" w:themeFillShade="D9"/>
            <w:vAlign w:val="center"/>
          </w:tcPr>
          <w:p w14:paraId="03FA76E4" w14:textId="1690A0BD" w:rsidR="00696423" w:rsidRPr="004E3DB6" w:rsidRDefault="00696423" w:rsidP="00892E78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Potwierdzam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złożenie przez Pożyczkobiorcę </w:t>
            </w:r>
            <w:r w:rsidRPr="003E7CB5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oryginał</w:t>
            </w:r>
            <w:r w:rsidR="00790593">
              <w:rPr>
                <w:rFonts w:asciiTheme="majorHAnsi" w:hAnsiTheme="majorHAnsi" w:cstheme="majorHAnsi"/>
                <w:sz w:val="24"/>
                <w:szCs w:val="24"/>
                <w:u w:val="single"/>
                <w:lang w:val="pl-PL"/>
              </w:rPr>
              <w:t>ów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Wniosku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</w:t>
            </w:r>
            <w:r w:rsidR="0079059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 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umorzenie 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wraz z </w:t>
            </w:r>
            <w:r w:rsidR="0017194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wszystkimi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załącznik</w:t>
            </w:r>
            <w:r w:rsid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ami</w:t>
            </w:r>
          </w:p>
        </w:tc>
        <w:tc>
          <w:tcPr>
            <w:tcW w:w="5528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A9DF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0CFBB087" w14:textId="77777777" w:rsidTr="006A23F3">
        <w:trPr>
          <w:trHeight w:val="278"/>
        </w:trPr>
        <w:tc>
          <w:tcPr>
            <w:tcW w:w="4537" w:type="dxa"/>
            <w:vMerge/>
            <w:shd w:val="clear" w:color="auto" w:fill="D9D9D9" w:themeFill="background1" w:themeFillShade="D9"/>
            <w:vAlign w:val="center"/>
          </w:tcPr>
          <w:p w14:paraId="770E3E99" w14:textId="77777777" w:rsidR="00696423" w:rsidRPr="004E3DB6" w:rsidRDefault="00696423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5528" w:type="dxa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8477FA" w14:textId="19C498D8" w:rsidR="00696423" w:rsidRPr="00696423" w:rsidRDefault="00696423" w:rsidP="00696423">
            <w:pPr>
              <w:jc w:val="center"/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</w:pP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(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data weryfikacji, imię i nazwisko, 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podpis pracownika </w:t>
            </w:r>
            <w:r w:rsidR="0017194E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weryfikującego</w:t>
            </w:r>
            <w:r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 xml:space="preserve"> Wniosek</w:t>
            </w:r>
            <w:r w:rsidRPr="00696423">
              <w:rPr>
                <w:rFonts w:asciiTheme="majorHAnsi" w:hAnsiTheme="majorHAnsi" w:cstheme="majorHAnsi"/>
                <w:i/>
                <w:iCs/>
                <w:sz w:val="18"/>
                <w:szCs w:val="18"/>
                <w:lang w:val="pl-PL"/>
              </w:rPr>
              <w:t>)</w:t>
            </w:r>
          </w:p>
        </w:tc>
      </w:tr>
    </w:tbl>
    <w:p w14:paraId="26A827CF" w14:textId="77777777" w:rsidR="00FB021C" w:rsidRPr="00934DED" w:rsidRDefault="00FB021C" w:rsidP="00FB021C">
      <w:pPr>
        <w:spacing w:after="0" w:line="240" w:lineRule="auto"/>
        <w:ind w:left="-142"/>
        <w:rPr>
          <w:rFonts w:asciiTheme="majorHAnsi" w:hAnsiTheme="majorHAnsi" w:cstheme="majorHAnsi"/>
          <w:iCs/>
          <w:sz w:val="18"/>
          <w:szCs w:val="18"/>
          <w:lang w:val="pl-PL"/>
        </w:rPr>
      </w:pPr>
    </w:p>
    <w:p w14:paraId="1621F4F9" w14:textId="2185D77A" w:rsidR="00696423" w:rsidRPr="004E3DB6" w:rsidRDefault="00696423" w:rsidP="00696423">
      <w:pPr>
        <w:spacing w:before="120" w:after="120" w:line="240" w:lineRule="auto"/>
        <w:ind w:left="-142"/>
        <w:rPr>
          <w:rFonts w:asciiTheme="majorHAnsi" w:hAnsiTheme="majorHAnsi" w:cstheme="majorHAnsi"/>
          <w:i/>
          <w:sz w:val="24"/>
          <w:szCs w:val="24"/>
          <w:lang w:val="pl-PL"/>
        </w:rPr>
      </w:pP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(Wypełnia Pożyczko</w:t>
      </w:r>
      <w:r>
        <w:rPr>
          <w:rFonts w:asciiTheme="majorHAnsi" w:hAnsiTheme="majorHAnsi" w:cstheme="majorHAnsi"/>
          <w:i/>
          <w:sz w:val="24"/>
          <w:szCs w:val="24"/>
          <w:lang w:val="pl-PL"/>
        </w:rPr>
        <w:t>biorca</w:t>
      </w:r>
      <w:r w:rsidRPr="004E3DB6">
        <w:rPr>
          <w:rFonts w:asciiTheme="majorHAnsi" w:hAnsiTheme="majorHAnsi" w:cstheme="majorHAnsi"/>
          <w:i/>
          <w:sz w:val="24"/>
          <w:szCs w:val="24"/>
          <w:lang w:val="pl-PL"/>
        </w:rPr>
        <w:t>)</w:t>
      </w:r>
    </w:p>
    <w:tbl>
      <w:tblPr>
        <w:tblStyle w:val="Tabela-Siatka"/>
        <w:tblW w:w="9998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335"/>
        <w:gridCol w:w="1354"/>
        <w:gridCol w:w="1623"/>
        <w:gridCol w:w="567"/>
        <w:gridCol w:w="53"/>
        <w:gridCol w:w="939"/>
        <w:gridCol w:w="709"/>
        <w:gridCol w:w="3418"/>
      </w:tblGrid>
      <w:tr w:rsidR="00107241" w:rsidRPr="004E3DB6" w14:paraId="444055EF" w14:textId="77777777" w:rsidTr="00934DED">
        <w:trPr>
          <w:trHeight w:val="312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6F65C50" w14:textId="6F38383E" w:rsidR="00107241" w:rsidRPr="00696423" w:rsidRDefault="00696423" w:rsidP="00696423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bookmarkStart w:id="1" w:name="_Hlk210685468"/>
            <w:r w:rsidRPr="00696423"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POŻYCZKOBIORCY</w:t>
            </w:r>
          </w:p>
        </w:tc>
      </w:tr>
      <w:tr w:rsidR="00A04041" w:rsidRPr="004E3DB6" w14:paraId="3FAE6DE2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348C66" w14:textId="75D8C7DB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imię i nazwisko 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F95B1" w14:textId="693E684F" w:rsidR="00A04041" w:rsidRPr="004E3DB6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04041" w:rsidRPr="004E3DB6" w14:paraId="2FD78E6D" w14:textId="77777777" w:rsidTr="0039415D">
        <w:trPr>
          <w:trHeight w:val="850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8EDFB" w14:textId="25CD7A05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nazwa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Pożyczkobiorcy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AD9EE" w14:textId="58ED2172" w:rsidR="00A04041" w:rsidRDefault="00A04041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696423" w:rsidRPr="004E3DB6" w14:paraId="759CA26F" w14:textId="77777777" w:rsidTr="0039415D">
        <w:trPr>
          <w:trHeight w:val="907"/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6D0A4" w14:textId="484C0454" w:rsidR="00696423" w:rsidRDefault="00A04041" w:rsidP="00A94EF9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</w:t>
            </w:r>
            <w:r w:rsidR="0069642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dres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działalności</w:t>
            </w:r>
          </w:p>
        </w:tc>
        <w:tc>
          <w:tcPr>
            <w:tcW w:w="7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109A" w14:textId="77777777" w:rsidR="00696423" w:rsidRPr="004E3DB6" w:rsidRDefault="00696423" w:rsidP="00696423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268766E4" w14:textId="77777777" w:rsidTr="00934DED">
        <w:trPr>
          <w:trHeight w:val="53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4EC4C2" w14:textId="6963822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NIP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8495B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30A37" w14:textId="7B0F1960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Telefon komórkowy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524756" w14:textId="1215BAB4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074D655E" w14:textId="77777777" w:rsidTr="00934DED">
        <w:trPr>
          <w:trHeight w:val="45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AE798" w14:textId="263AFEE8" w:rsidR="00AB06CC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Regon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23127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476FE" w14:textId="0D4D705D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E-mail</w:t>
            </w:r>
          </w:p>
        </w:tc>
        <w:tc>
          <w:tcPr>
            <w:tcW w:w="3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08E" w14:textId="0170816F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F25DFC" w14:paraId="785C355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ED9E613" w14:textId="78CEBDBC" w:rsidR="00AB06CC" w:rsidRPr="00F25DF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DANE UMOWY INWESTYCYJNEJ</w:t>
            </w:r>
          </w:p>
        </w:tc>
      </w:tr>
      <w:tr w:rsidR="00AB06CC" w:rsidRPr="004E3DB6" w14:paraId="621143D0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D89142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Numer </w:t>
            </w:r>
          </w:p>
          <w:p w14:paraId="711A8AD0" w14:textId="766D1557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C3EC8" w14:textId="77777777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tr w:rsidR="00AB06CC" w:rsidRPr="004E3DB6" w14:paraId="1E9DD419" w14:textId="77777777" w:rsidTr="00934DED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80919" w14:textId="77777777" w:rsidR="006742F0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Data </w:t>
            </w:r>
          </w:p>
          <w:p w14:paraId="5307B204" w14:textId="0378C988" w:rsidR="00AB06CC" w:rsidRPr="004E3DB6" w:rsidRDefault="006742F0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Umow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y</w:t>
            </w:r>
            <w:r w:rsidRPr="006742F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pożyczki Pierwszy Biznes – Wsparcie w Starcie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5320C" w14:textId="624EED29" w:rsidR="00AB06CC" w:rsidRPr="004E3DB6" w:rsidRDefault="00AB06CC" w:rsidP="00AB06CC">
            <w:pPr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</w:p>
        </w:tc>
      </w:tr>
      <w:bookmarkEnd w:id="1"/>
      <w:tr w:rsidR="00AB06CC" w:rsidRPr="00F25DFC" w14:paraId="5E3CDF88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8B1209D" w14:textId="7F4D9FCB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WNIOSEK</w:t>
            </w:r>
          </w:p>
        </w:tc>
      </w:tr>
      <w:tr w:rsidR="00AB06CC" w:rsidRPr="008514B5" w14:paraId="2821FAE4" w14:textId="77777777" w:rsidTr="0039415D">
        <w:trPr>
          <w:trHeight w:val="1124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91D9" w14:textId="58B5D89C" w:rsidR="00096CDB" w:rsidRPr="00096CDB" w:rsidRDefault="00AB06CC" w:rsidP="0039415D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Na podstawie § 12 Regulaminu udzielania pożyczek na podjęcie działalności gospodarczej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(dalej „Regulamin”)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wnoszę o</w:t>
            </w:r>
            <w:r w:rsid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j</w:t>
            </w:r>
            <w:r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ednorazowe umorzenie pożyczki </w:t>
            </w:r>
            <w:r w:rsidR="00096CDB" w:rsidRPr="00096CDB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części równej 6-krotnej wysokości przeciętnego wynagrodzenia, przyjmowanego w wysokości obowiązującej w dniu zawarcia umowy pożyczki, jednak nie wyższej niż 50% wartości pożyczki</w:t>
            </w:r>
            <w:r w:rsidR="003B787E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71688B" w:rsidRPr="00E5450D" w14:paraId="316B24F2" w14:textId="77777777" w:rsidTr="004172E4">
        <w:trPr>
          <w:trHeight w:val="454"/>
          <w:jc w:val="center"/>
        </w:trPr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55488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lastRenderedPageBreak/>
              <w:t>Wnioskowana kwota umorzenia</w:t>
            </w:r>
          </w:p>
        </w:tc>
        <w:tc>
          <w:tcPr>
            <w:tcW w:w="5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8C7F1" w14:textId="77777777" w:rsidR="0071688B" w:rsidRPr="00E5450D" w:rsidRDefault="0071688B" w:rsidP="004172E4">
            <w:p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</w:tr>
      <w:tr w:rsidR="00AB06CC" w:rsidRPr="00F25DFC" w14:paraId="13F68C42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EB013DC" w14:textId="7525CF42" w:rsidR="00AB06CC" w:rsidRPr="00D5567C" w:rsidRDefault="00AB06CC" w:rsidP="00AB06CC">
            <w:pPr>
              <w:pStyle w:val="Akapitzlist"/>
              <w:numPr>
                <w:ilvl w:val="0"/>
                <w:numId w:val="10"/>
              </w:numP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color w:val="FFFFFF" w:themeColor="background1"/>
                <w:sz w:val="24"/>
                <w:szCs w:val="24"/>
                <w:lang w:val="pl-PL"/>
              </w:rPr>
              <w:t>OŚWIADCZENIA POŻYCZKOBIORCY</w:t>
            </w:r>
          </w:p>
        </w:tc>
      </w:tr>
      <w:tr w:rsidR="00AB06CC" w:rsidRPr="008514B5" w14:paraId="4249DD89" w14:textId="77777777" w:rsidTr="00934DED">
        <w:trPr>
          <w:trHeight w:val="239"/>
          <w:jc w:val="center"/>
        </w:trPr>
        <w:tc>
          <w:tcPr>
            <w:tcW w:w="9998" w:type="dxa"/>
            <w:gridSpan w:val="8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8EE73C" w14:textId="0B1C1477" w:rsidR="00AB06CC" w:rsidRPr="00A359D0" w:rsidRDefault="00AB06CC" w:rsidP="008271C9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Oświadczam, </w:t>
            </w:r>
            <w:bookmarkStart w:id="2" w:name="_Hlk210685700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pod rygorem odpowiedzialności karnej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wynikającej z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art.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297 §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1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u</w:t>
            </w:r>
            <w:r w:rsidR="008271C9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stawy z dnia 6 czerwca 1997r. Kodeks karny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, 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że </w:t>
            </w:r>
            <w:bookmarkEnd w:id="2"/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spełniam wszystkie warunki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umorzenia części pożyczki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określone w § 12 ust. 1 </w:t>
            </w: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R</w:t>
            </w:r>
            <w:r w:rsidRPr="004E3DB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egulaminu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a nadto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, że informacje zawarte w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 </w:t>
            </w:r>
            <w:r w:rsidR="008271C9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wniosku i załącznikach 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są 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prawdziwe (</w:t>
            </w:r>
            <w:r w:rsidR="00E477E3" w:rsidRP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zgodne ze stanem faktycznym i prawnym</w:t>
            </w:r>
            <w:r w:rsidR="00A23AC6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)</w:t>
            </w:r>
            <w:r w:rsidR="00E477E3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.</w:t>
            </w:r>
          </w:p>
        </w:tc>
      </w:tr>
      <w:tr w:rsidR="00AB06CC" w:rsidRPr="00D5567C" w14:paraId="153706DC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4EB307" w14:textId="3CEBD684" w:rsidR="00AB06CC" w:rsidRPr="00790593" w:rsidRDefault="00635FF9" w:rsidP="00AB06CC">
            <w:pPr>
              <w:pStyle w:val="Akapitzlist"/>
              <w:numPr>
                <w:ilvl w:val="0"/>
                <w:numId w:val="42"/>
              </w:numPr>
              <w:ind w:left="367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n</w:t>
            </w:r>
            <w:r w:rsidR="00AB06CC" w:rsidRPr="00E568DA">
              <w:rPr>
                <w:rFonts w:asciiTheme="majorHAnsi" w:hAnsiTheme="majorHAnsi" w:cstheme="majorHAnsi"/>
                <w:b/>
                <w:bCs/>
                <w:sz w:val="24"/>
                <w:szCs w:val="24"/>
                <w:u w:val="single"/>
                <w:lang w:val="pl-PL"/>
              </w:rPr>
              <w:t>a etapie ubiegania się o pożyczkę</w:t>
            </w:r>
            <w:r w:rsidR="00AB06CC" w:rsidRPr="00790593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</w:tc>
      </w:tr>
      <w:tr w:rsidR="00AB06CC" w:rsidRPr="00AB06CC" w14:paraId="02A55E4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64DDFF" w14:textId="11E99CA0" w:rsidR="00AB06CC" w:rsidRPr="00AB06CC" w:rsidRDefault="00A04041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byłam</w:t>
            </w:r>
            <w:r w:rsidR="00E477E3">
              <w:rPr>
                <w:rFonts w:asciiTheme="majorHAnsi" w:hAnsiTheme="majorHAnsi" w:cstheme="majorHAnsi"/>
                <w:lang w:val="pl-PL"/>
              </w:rPr>
              <w:t>/był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E477E3">
              <w:rPr>
                <w:rFonts w:asciiTheme="majorHAnsi" w:hAnsiTheme="majorHAnsi" w:cstheme="majorHAnsi"/>
                <w:lang w:val="pl-PL"/>
              </w:rPr>
              <w:t>m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:</w:t>
            </w:r>
          </w:p>
        </w:tc>
      </w:tr>
      <w:tr w:rsidR="00AB06CC" w:rsidRPr="008514B5" w14:paraId="75C02EFD" w14:textId="77777777" w:rsidTr="00934DED">
        <w:trPr>
          <w:trHeight w:val="512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4F25F7" w14:textId="4B7242AA" w:rsidR="00AB06CC" w:rsidRPr="00790593" w:rsidRDefault="009F5BF5" w:rsidP="00AB06CC">
            <w:pPr>
              <w:pStyle w:val="Listapunktowana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2306863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 w:rsidRPr="009053F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289C0A9" w14:textId="1654375C" w:rsidR="00AB06CC" w:rsidRPr="004E3DB6" w:rsidRDefault="00AB06CC" w:rsidP="00AB06CC">
            <w:pPr>
              <w:pStyle w:val="Listapunktowana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osobą bezrobotną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22E921" w14:textId="063AE8EC" w:rsidR="00AB06CC" w:rsidRPr="00146507" w:rsidRDefault="009F5BF5" w:rsidP="00AB06CC">
            <w:pPr>
              <w:jc w:val="right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798296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FBFE" w14:textId="257441A6" w:rsidR="00AB06CC" w:rsidRPr="00146507" w:rsidRDefault="00AB06CC" w:rsidP="00AB06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opiekunem osoby z niepełnosprawnością</w:t>
            </w:r>
          </w:p>
        </w:tc>
      </w:tr>
      <w:tr w:rsidR="00AB06CC" w:rsidRPr="00AB06CC" w14:paraId="22A73EB5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FE3E9" w14:textId="7AEE8114" w:rsidR="00AB06CC" w:rsidRPr="00AB06CC" w:rsidRDefault="003F200D" w:rsidP="00AB06CC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="00AB06CC" w:rsidRPr="00AB06CC">
              <w:rPr>
                <w:rFonts w:asciiTheme="majorHAnsi" w:hAnsiTheme="majorHAnsi" w:cstheme="majorHAnsi"/>
                <w:lang w:val="pl-PL"/>
              </w:rPr>
              <w:t>m bezzwrotnych środków Funduszu Pracy ani innych bezzwrotnych środków publicznych na podjęcie działalności gospodarczej, działalności rolniczej, ani też na założenie lub przystąpienie do spółdzielni socjalnej.</w:t>
            </w:r>
          </w:p>
        </w:tc>
      </w:tr>
      <w:tr w:rsidR="00AB06CC" w:rsidRPr="008514B5" w14:paraId="3852B1C9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398DBCE" w14:textId="5BEA580B" w:rsidR="00AB06CC" w:rsidRPr="004E3DB6" w:rsidRDefault="009F5BF5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4466164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AB06CC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C8ED21D" w14:textId="45A622D8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2A1338" w14:textId="58326990" w:rsidR="00AB06CC" w:rsidRPr="004E3DB6" w:rsidRDefault="009F5BF5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97796244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EE1A2" w14:textId="318768AC" w:rsidR="00AB06CC" w:rsidRPr="004E3DB6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otrzymał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A04041" w:rsidRPr="008514B5" w14:paraId="3505896F" w14:textId="77777777" w:rsidTr="00CC2CB5">
        <w:trPr>
          <w:trHeight w:val="497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E6215" w14:textId="20BE46F5" w:rsidR="00A04041" w:rsidRPr="00A04041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dot. osoby bezrobotnej</w:t>
            </w:r>
            <w:r>
              <w:rPr>
                <w:rFonts w:asciiTheme="majorHAnsi" w:hAnsiTheme="majorHAnsi" w:cstheme="majorHAnsi"/>
                <w:lang w:val="pl-PL"/>
              </w:rPr>
              <w:t xml:space="preserve">/ </w:t>
            </w:r>
            <w:r w:rsidR="00A04041">
              <w:rPr>
                <w:rFonts w:asciiTheme="majorHAnsi" w:hAnsiTheme="majorHAnsi" w:cstheme="majorHAnsi"/>
                <w:lang w:val="pl-PL"/>
              </w:rPr>
              <w:t>w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gospodarczej:</w:t>
            </w:r>
          </w:p>
        </w:tc>
      </w:tr>
      <w:tr w:rsidR="00AB06CC" w:rsidRPr="008514B5" w14:paraId="0DCB77B2" w14:textId="77777777" w:rsidTr="00934DED">
        <w:trPr>
          <w:trHeight w:val="605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036F23" w14:textId="018A290E" w:rsidR="00AB06CC" w:rsidRPr="006B5986" w:rsidRDefault="00AB06CC" w:rsidP="00AB06CC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 z własnej winy szkolenia, stażu, realizacji indywidualnego planu działania, udziału w działaniach w ramach Programu Aktywizacja i Integracja, o którym mowa w art. 62a ustawy</w:t>
            </w:r>
            <w:r w:rsidR="003760D9">
              <w:rPr>
                <w:rStyle w:val="Odwoanieprzypisudolnego"/>
                <w:rFonts w:asciiTheme="majorHAnsi" w:hAnsiTheme="majorHAnsi" w:cstheme="majorHAnsi"/>
                <w:sz w:val="20"/>
                <w:szCs w:val="20"/>
                <w:lang w:val="pl-PL"/>
              </w:rPr>
              <w:footnoteReference w:id="1"/>
            </w:r>
            <w:r w:rsidRPr="006B5986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wykonywania prac społecznie użytecznych lub innej formy pomocy określonej w ustawie,</w:t>
            </w:r>
          </w:p>
        </w:tc>
      </w:tr>
      <w:tr w:rsidR="00AB06CC" w:rsidRPr="008514B5" w14:paraId="2C6F6538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A2D0A9B" w14:textId="13625183" w:rsidR="00AB06CC" w:rsidRPr="004E3DB6" w:rsidRDefault="009F5BF5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06108476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892E7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CFC8AD6" w14:textId="0C9B56A5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nie 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F672C39" w14:textId="5400F71A" w:rsidR="00AB06CC" w:rsidRPr="004E3DB6" w:rsidRDefault="009F5BF5" w:rsidP="00AB06CC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16307114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1688B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889E8" w14:textId="203605DA" w:rsidR="00AB06CC" w:rsidRPr="00AB06CC" w:rsidRDefault="00AB06CC" w:rsidP="00AB06CC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5ECC6801" w14:textId="77777777" w:rsidTr="004B68A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868B68" w14:textId="31DF7AFC" w:rsidR="007C6C6D" w:rsidRDefault="009F5BF5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152113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EE110" w14:textId="542A47B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12CD2D8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16C81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53CCD2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41829F" w14:textId="3C1EC621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nie </w:t>
            </w:r>
            <w:r w:rsidR="00A04041"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="00A04041"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bez uzasadnionej przyczyny przyjęcia propozycji odpowiedniej pracy lub innej formy pomocy określonej w ustawie oraz udziału w działaniach w ramach Programu Aktywizacja i Integracja, o którym mowa w art. 62a ustawy,</w:t>
            </w:r>
          </w:p>
        </w:tc>
      </w:tr>
      <w:tr w:rsidR="007C6C6D" w:rsidRPr="008514B5" w14:paraId="5E41EA03" w14:textId="77777777" w:rsidTr="00934DED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686CE15" w14:textId="5B40026F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86088432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9CEA99" w14:textId="146F26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 w:rsidR="00A04041">
              <w:rPr>
                <w:rFonts w:asciiTheme="majorHAnsi" w:hAnsiTheme="majorHAnsi" w:cstheme="majorHAnsi"/>
                <w:lang w:val="pl-PL"/>
              </w:rPr>
              <w:t>a</w:t>
            </w:r>
            <w:r w:rsidR="00A04041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A04041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AE0C9E0" w14:textId="7777777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2036308537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D4521" w14:textId="38EC709D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odmówił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25609E5C" w14:textId="77777777" w:rsidTr="00104347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4E47393" w14:textId="658F226E" w:rsidR="007C6C6D" w:rsidRDefault="009F5BF5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5449413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29A14" w14:textId="2CC2254E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F4DDCA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63E4B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18711376" w14:textId="77777777" w:rsidTr="00934DED">
        <w:trPr>
          <w:trHeight w:val="200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1E45" w14:textId="08F9EF30" w:rsidR="007C6C6D" w:rsidRPr="00146507" w:rsidRDefault="007C6C6D" w:rsidP="007C6C6D">
            <w:pPr>
              <w:pStyle w:val="Akapitzlist"/>
              <w:numPr>
                <w:ilvl w:val="0"/>
                <w:numId w:val="44"/>
              </w:numPr>
              <w:ind w:left="509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 skierowaniu podj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ę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a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podjąłe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</w:t>
            </w:r>
            <w:r w:rsidRPr="00A359D0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szkolenie, przygotowanie zawodowe dorosłych, staż, prace społecznie użyteczne lub inną formę pomocy określoną w ustawie</w:t>
            </w:r>
            <w:r w:rsidRPr="0014650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</w:t>
            </w:r>
          </w:p>
        </w:tc>
      </w:tr>
      <w:tr w:rsidR="007C6C6D" w:rsidRPr="008514B5" w14:paraId="469D9BD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E714CE" w14:textId="7777777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31830352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C15F422" w14:textId="234E6BF6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tak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439943" w14:textId="74117666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0252440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B822B" w14:textId="5122BC9C" w:rsidR="007C6C6D" w:rsidRPr="00AB06CC" w:rsidRDefault="00A04041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podj</w:t>
            </w:r>
            <w:r w:rsidR="00FB5EE2">
              <w:rPr>
                <w:rFonts w:asciiTheme="majorHAnsi" w:hAnsiTheme="majorHAnsi" w:cstheme="majorHAnsi"/>
                <w:lang w:val="pl-PL"/>
              </w:rPr>
              <w:t>ę</w:t>
            </w:r>
            <w:r w:rsidRPr="00AB06CC">
              <w:rPr>
                <w:rFonts w:asciiTheme="majorHAnsi" w:hAnsiTheme="majorHAnsi" w:cstheme="majorHAnsi"/>
                <w:lang w:val="pl-PL"/>
              </w:rPr>
              <w:t>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podjąłem</w:t>
            </w:r>
          </w:p>
        </w:tc>
      </w:tr>
      <w:tr w:rsidR="007C6C6D" w:rsidRPr="008514B5" w14:paraId="439173BD" w14:textId="77777777" w:rsidTr="00934DED">
        <w:trPr>
          <w:trHeight w:val="323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350894" w14:textId="729E068E" w:rsidR="007C6C6D" w:rsidRDefault="009F5BF5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34946419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3D97161E" w14:textId="7F8E0AEC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nie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</w:t>
            </w:r>
            <w:r w:rsidR="00A04041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385C94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4983E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FB5EE2" w:rsidRPr="008514B5" w14:paraId="7374A5DD" w14:textId="77777777" w:rsidTr="00160C14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B0110" w14:textId="0B3AD37D" w:rsidR="00FB5EE2" w:rsidRPr="00FB5EE2" w:rsidRDefault="00FB5EE2" w:rsidP="00E568DA">
            <w:pPr>
              <w:pStyle w:val="Akapitzlist"/>
              <w:numPr>
                <w:ilvl w:val="0"/>
                <w:numId w:val="43"/>
              </w:numPr>
              <w:ind w:left="509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/</w:t>
            </w:r>
            <w:r>
              <w:t xml:space="preserve"> </w:t>
            </w:r>
            <w:r w:rsidRPr="00E568DA">
              <w:rPr>
                <w:rFonts w:asciiTheme="majorHAnsi" w:hAnsiTheme="majorHAnsi" w:cstheme="majorHAnsi"/>
                <w:u w:val="single"/>
                <w:lang w:val="pl-PL"/>
              </w:rPr>
              <w:t>dotyczy opiekuna osoby z niepełnosprawnością</w:t>
            </w:r>
            <w:r>
              <w:rPr>
                <w:rFonts w:asciiTheme="majorHAnsi" w:hAnsiTheme="majorHAnsi" w:cstheme="majorHAnsi"/>
                <w:lang w:val="pl-PL"/>
              </w:rPr>
              <w:t>/</w:t>
            </w:r>
            <w:r w:rsidRPr="00FB5EE2" w:rsidDel="00FB5EE2">
              <w:rPr>
                <w:rFonts w:asciiTheme="majorHAnsi" w:hAnsiTheme="majorHAnsi" w:cstheme="majorHAnsi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lang w:val="pl-PL"/>
              </w:rPr>
              <w:t>w</w:t>
            </w:r>
            <w:r w:rsidRPr="00AB06CC">
              <w:rPr>
                <w:rFonts w:asciiTheme="majorHAnsi" w:hAnsiTheme="majorHAnsi" w:cstheme="majorHAnsi"/>
                <w:lang w:val="pl-PL"/>
              </w:rPr>
              <w:t xml:space="preserve"> okresie 12 miesięcy bezpośrednio poprzedzających dzień złożenia wniosku o pożyczkę na podjęcie działalności gospodarczej, nie przerwał</w:t>
            </w:r>
            <w:r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 z własnej winy szkolenia, stażu, pracy interwencyjnej, studiów podyplomowych, przygotowania zawodowego dorosłych.</w:t>
            </w:r>
          </w:p>
        </w:tc>
      </w:tr>
      <w:tr w:rsidR="007C6C6D" w:rsidRPr="008514B5" w14:paraId="0E1AD691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BB6FAB" w14:textId="7777777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49984200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4CB7D6A0" w14:textId="4FCC9CA4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="00FB5EE2" w:rsidRPr="00AB06CC">
              <w:rPr>
                <w:rFonts w:asciiTheme="majorHAnsi" w:hAnsiTheme="majorHAnsi" w:cstheme="majorHAnsi"/>
                <w:lang w:val="pl-PL"/>
              </w:rPr>
              <w:t>m</w:t>
            </w:r>
            <w:r w:rsidRPr="00AB06CC">
              <w:rPr>
                <w:rFonts w:asciiTheme="majorHAnsi" w:hAnsiTheme="majorHAnsi" w:cstheme="majorHAnsi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B19A5B" w14:textId="7CED6062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8323954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B73EC" w14:textId="6B7A075F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przerwał</w:t>
            </w:r>
            <w:r w:rsidR="00FB5EE2">
              <w:rPr>
                <w:rFonts w:asciiTheme="majorHAnsi" w:hAnsiTheme="majorHAnsi" w:cstheme="majorHAnsi"/>
                <w:lang w:val="pl-PL"/>
              </w:rPr>
              <w:t>a</w:t>
            </w:r>
            <w:r w:rsidRPr="00AB06CC">
              <w:rPr>
                <w:rFonts w:asciiTheme="majorHAnsi" w:hAnsiTheme="majorHAnsi" w:cstheme="majorHAnsi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lang w:val="pl-PL"/>
              </w:rPr>
              <w:t>e</w:t>
            </w:r>
            <w:r w:rsidRPr="00AB06CC">
              <w:rPr>
                <w:rFonts w:asciiTheme="majorHAnsi" w:hAnsiTheme="majorHAnsi" w:cstheme="majorHAnsi"/>
                <w:lang w:val="pl-PL"/>
              </w:rPr>
              <w:t>m</w:t>
            </w:r>
          </w:p>
        </w:tc>
      </w:tr>
      <w:tr w:rsidR="007C6C6D" w:rsidRPr="008514B5" w14:paraId="433AA040" w14:textId="77777777" w:rsidTr="005E15D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A9C371" w14:textId="1F639DAE" w:rsidR="007C6C6D" w:rsidRDefault="009F5BF5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517195296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B8A29" w14:textId="475ED893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 xml:space="preserve">nie </w:t>
            </w:r>
            <w:r w:rsidR="00FB5EE2">
              <w:rPr>
                <w:rFonts w:asciiTheme="majorHAnsi" w:hAnsiTheme="majorHAnsi" w:cstheme="majorHAnsi"/>
                <w:lang w:val="pl-PL"/>
              </w:rPr>
              <w:t>dotyczy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DB02502" w14:textId="77777777" w:rsidR="007C6C6D" w:rsidRDefault="007C6C6D" w:rsidP="007C6C6D">
            <w:pPr>
              <w:pStyle w:val="Akapitzlist"/>
              <w:ind w:left="0"/>
              <w:jc w:val="right"/>
              <w:rPr>
                <w:rFonts w:ascii="Calibri" w:hAnsi="Calibri" w:cs="Calibri"/>
                <w:noProof/>
                <w:sz w:val="36"/>
                <w:szCs w:val="32"/>
              </w:rPr>
            </w:pPr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87699" w14:textId="77777777" w:rsidR="007C6C6D" w:rsidRPr="00AB06CC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</w:p>
        </w:tc>
      </w:tr>
      <w:tr w:rsidR="007C6C6D" w:rsidRPr="008514B5" w14:paraId="7F09D0F0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9C94EB" w14:textId="55220092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p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rowadził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FB5EE2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m 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działalność gospodarczą przez co najmniej 12 miesięcy.</w:t>
            </w:r>
          </w:p>
        </w:tc>
      </w:tr>
      <w:bookmarkStart w:id="4" w:name="_Hlk208289658"/>
      <w:tr w:rsidR="007C6C6D" w:rsidRPr="008514B5" w14:paraId="34D4538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A2E1438" w14:textId="160969F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7553623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4CA6C62" w14:textId="4DEDC42E" w:rsidR="007C6C6D" w:rsidRPr="00AB06CC" w:rsidRDefault="00A23AC6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 w:rsidRPr="00AB06CC">
              <w:rPr>
                <w:rFonts w:asciiTheme="majorHAnsi" w:hAnsiTheme="majorHAnsi" w:cstheme="majorHAnsi"/>
                <w:lang w:val="pl-PL"/>
              </w:rPr>
              <w:t>T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4AC9C62" w14:textId="7777777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380284740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81897" w14:textId="5524A64A" w:rsidR="007C6C6D" w:rsidRPr="00AB06CC" w:rsidRDefault="00E73015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lang w:val="pl-PL"/>
              </w:rPr>
            </w:pPr>
            <w:r>
              <w:rPr>
                <w:rFonts w:asciiTheme="majorHAnsi" w:hAnsiTheme="majorHAnsi" w:cstheme="majorHAnsi"/>
                <w:lang w:val="pl-PL"/>
              </w:rPr>
              <w:t>N</w:t>
            </w:r>
            <w:r w:rsidR="007C6C6D" w:rsidRPr="00AB06CC">
              <w:rPr>
                <w:rFonts w:asciiTheme="majorHAnsi" w:hAnsiTheme="majorHAnsi" w:cstheme="majorHAnsi"/>
                <w:lang w:val="pl-PL"/>
              </w:rPr>
              <w:t>ie</w:t>
            </w:r>
          </w:p>
        </w:tc>
      </w:tr>
      <w:bookmarkEnd w:id="4"/>
      <w:tr w:rsidR="007C6C6D" w:rsidRPr="008514B5" w14:paraId="220B4B0B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90180" w14:textId="5D416FC0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Oświadczam, że </w:t>
            </w:r>
            <w:r w:rsidR="0000312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nie </w:t>
            </w: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z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alegam ze spłatą pożyczki.</w:t>
            </w:r>
          </w:p>
        </w:tc>
      </w:tr>
      <w:tr w:rsidR="007C6C6D" w:rsidRPr="008514B5" w14:paraId="7DE1E464" w14:textId="77777777" w:rsidTr="00EA2B7E">
        <w:trPr>
          <w:trHeight w:val="200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3C6D9C5" w14:textId="77777777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65111346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6E9D1DC6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tak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C8C3283" w14:textId="2CA0E2AD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78870297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A8F8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</w:t>
            </w:r>
          </w:p>
        </w:tc>
      </w:tr>
      <w:tr w:rsidR="007C6C6D" w:rsidRPr="008514B5" w14:paraId="3EFC3DC2" w14:textId="77777777" w:rsidTr="00EA2B7E">
        <w:trPr>
          <w:trHeight w:val="200"/>
          <w:jc w:val="center"/>
        </w:trPr>
        <w:tc>
          <w:tcPr>
            <w:tcW w:w="9998" w:type="dxa"/>
            <w:gridSpan w:val="8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A0AC3B" w14:textId="28B9A019" w:rsidR="007C6C6D" w:rsidRPr="00146507" w:rsidRDefault="00A23AC6" w:rsidP="007C6C6D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n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ie otrzymał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a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m/</w:t>
            </w:r>
            <w:r w:rsidR="00FB5EE2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7C6C6D" w:rsidRPr="00D0419D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 jednorazowych środków na podjęcie działalności gospodarczej, o których mowa w art. 46 ust. 1 pkt 2 ustawy.</w:t>
            </w:r>
          </w:p>
        </w:tc>
      </w:tr>
      <w:tr w:rsidR="007C6C6D" w:rsidRPr="008514B5" w14:paraId="765FD38D" w14:textId="77777777" w:rsidTr="00EA2B7E">
        <w:trPr>
          <w:trHeight w:val="381"/>
          <w:jc w:val="center"/>
        </w:trPr>
        <w:tc>
          <w:tcPr>
            <w:tcW w:w="1335" w:type="dxa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2B7903E" w14:textId="6692FE63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861361869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3544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725781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37D9EFE" w14:textId="24AC0C80" w:rsidR="007C6C6D" w:rsidRPr="004E3DB6" w:rsidRDefault="009F5BF5" w:rsidP="007C6C6D">
            <w:pPr>
              <w:pStyle w:val="Akapitzlist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59952200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7C6C6D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</w:p>
        </w:tc>
        <w:tc>
          <w:tcPr>
            <w:tcW w:w="4127" w:type="dxa"/>
            <w:gridSpan w:val="2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9416D" w14:textId="77777777" w:rsidR="007C6C6D" w:rsidRPr="004E3DB6" w:rsidRDefault="007C6C6D" w:rsidP="007C6C6D">
            <w:pPr>
              <w:pStyle w:val="Akapitzlist"/>
              <w:ind w:left="0"/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otrzymałem/</w:t>
            </w:r>
            <w:proofErr w:type="spellStart"/>
            <w:r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am</w:t>
            </w:r>
            <w:proofErr w:type="spellEnd"/>
          </w:p>
        </w:tc>
      </w:tr>
      <w:tr w:rsidR="00EB2788" w:rsidRPr="008514B5" w14:paraId="6C205636" w14:textId="77777777" w:rsidTr="00EB2788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046195" w14:textId="460982E1" w:rsidR="00EB2788" w:rsidRDefault="00A23AC6" w:rsidP="00EB2788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 w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przypadku udzielonej mi Jednostkowej Pożyczki nie zachodzi nakładani</w:t>
            </w:r>
            <w:r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e</w:t>
            </w:r>
            <w:r w:rsidR="00982B09" w:rsidRPr="00F20C10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 xml:space="preserve"> się finansowania przyznanego ze środków Jednostkowej Pożyczki, z innymi środkami publicznymi w sposób niezgodny z mającymi zastosowanie przepisami prawa krajowego i unijnego</w:t>
            </w:r>
          </w:p>
        </w:tc>
      </w:tr>
      <w:tr w:rsidR="00EB2788" w:rsidRPr="008514B5" w14:paraId="52C34BAB" w14:textId="77777777" w:rsidTr="00EB2788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8BAE5" w14:textId="1750674C" w:rsidR="00EB2788" w:rsidRPr="00A23AC6" w:rsidRDefault="009F5BF5" w:rsidP="00F20C10">
            <w:pPr>
              <w:pStyle w:val="Akapitzlist"/>
              <w:jc w:val="both"/>
              <w:rPr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297062198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EB2788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zachodzi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0B6D8" w14:textId="5E44DEEF" w:rsidR="00EB2788" w:rsidRPr="00D0419D" w:rsidRDefault="009F5BF5" w:rsidP="00F20C10">
            <w:pPr>
              <w:pStyle w:val="Akapitzlist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119103007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A23AC6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A23AC6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nie zachodzi</w:t>
            </w:r>
          </w:p>
        </w:tc>
      </w:tr>
      <w:tr w:rsidR="00247363" w:rsidRPr="008514B5" w14:paraId="33126FDC" w14:textId="77777777" w:rsidTr="006B2A94">
        <w:trPr>
          <w:trHeight w:val="381"/>
          <w:jc w:val="center"/>
        </w:trPr>
        <w:tc>
          <w:tcPr>
            <w:tcW w:w="9998" w:type="dxa"/>
            <w:gridSpan w:val="8"/>
            <w:tcBorders>
              <w:top w:val="dotted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A7011D" w14:textId="7C0FA6C3" w:rsidR="00247363" w:rsidRPr="00F20C10" w:rsidRDefault="00A23AC6" w:rsidP="00247363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Oświadczam, że</w:t>
            </w:r>
            <w:r w:rsidR="00F6152E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:</w:t>
            </w:r>
          </w:p>
          <w:p w14:paraId="0A53848C" w14:textId="09841253" w:rsidR="00F6152E" w:rsidRPr="00F6152E" w:rsidRDefault="00F6152E" w:rsidP="00F20C10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jest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em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podmiotem mającym siedzibę lub utworzonym w kraju wymienionym w Czarnej liście; </w:t>
            </w:r>
          </w:p>
          <w:p w14:paraId="4110AB7A" w14:textId="37195FCB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b)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nie prowadz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działalności i nie utrzymuj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>ę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relacji biznesowych z podmiotami mającymi siedzibę lub utworzonymi w krajach z Czarnej listy; </w:t>
            </w:r>
          </w:p>
          <w:p w14:paraId="0D75F710" w14:textId="3D4F2AAF" w:rsidR="00F6152E" w:rsidRPr="00F6152E" w:rsidRDefault="00F6152E" w:rsidP="00F6152E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c)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nie zachodzą w stosunku do 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mnie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przesłanki do wykluczenia określone w art. 136 Rozporządzenia 2018/1046; </w:t>
            </w:r>
          </w:p>
          <w:p w14:paraId="01BFB86A" w14:textId="1B0AEFFC" w:rsidR="00F6152E" w:rsidRPr="00247363" w:rsidRDefault="00F6152E" w:rsidP="00F20C10">
            <w:pPr>
              <w:pStyle w:val="Akapitzlist"/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d)</w:t>
            </w:r>
            <w:r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>spełnione zostały warunki umożliwiające zastosowanie wyjątku od zakazu nawiązywania stosunków z państwami znajdującymi się na liście państw z Czarnej listy – jeśli dotyczy</w:t>
            </w:r>
          </w:p>
        </w:tc>
      </w:tr>
      <w:tr w:rsidR="00247363" w:rsidRPr="008514B5" w14:paraId="71F98E36" w14:textId="77777777" w:rsidTr="00F20C10">
        <w:trPr>
          <w:trHeight w:val="381"/>
          <w:jc w:val="center"/>
        </w:trPr>
        <w:tc>
          <w:tcPr>
            <w:tcW w:w="49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08EE4" w14:textId="2A5D74B1" w:rsidR="00247363" w:rsidRPr="00F6152E" w:rsidRDefault="009F5BF5" w:rsidP="00F6152E">
            <w:pPr>
              <w:pStyle w:val="Akapitzlist"/>
              <w:jc w:val="both"/>
              <w:rPr>
                <w:rFonts w:ascii="Calibri" w:hAnsi="Calibri" w:cs="Calibri"/>
                <w:noProof/>
                <w:sz w:val="36"/>
                <w:szCs w:val="32"/>
              </w:rPr>
            </w:pPr>
            <w:sdt>
              <w:sdtPr>
                <w:rPr>
                  <w:rFonts w:ascii="Calibri" w:hAnsi="Calibri" w:cs="Calibri"/>
                  <w:noProof/>
                  <w:sz w:val="36"/>
                  <w:szCs w:val="32"/>
                </w:rPr>
                <w:id w:val="-1366129211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>
                  <w:rPr>
                    <w:rFonts w:ascii="MS Gothic" w:eastAsia="MS Gothic" w:hAnsi="MS Gothic" w:cs="Calibri" w:hint="eastAsia"/>
                    <w:noProof/>
                    <w:sz w:val="36"/>
                    <w:szCs w:val="32"/>
                  </w:rPr>
                  <w:t>☐</w:t>
                </w:r>
              </w:sdtContent>
            </w:sdt>
            <w:r w:rsidR="00F6152E">
              <w:rPr>
                <w:rFonts w:ascii="Calibri" w:hAnsi="Calibri" w:cs="Calibri"/>
                <w:noProof/>
                <w:sz w:val="36"/>
                <w:szCs w:val="32"/>
              </w:rPr>
              <w:t xml:space="preserve">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oświadczam</w:t>
            </w:r>
          </w:p>
        </w:tc>
        <w:tc>
          <w:tcPr>
            <w:tcW w:w="506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68216" w14:textId="47A4167B" w:rsidR="00247363" w:rsidRPr="00F6152E" w:rsidRDefault="009F5BF5" w:rsidP="00F6152E">
            <w:pPr>
              <w:pStyle w:val="Akapitzlist"/>
              <w:jc w:val="both"/>
              <w:rPr>
                <w:noProof/>
              </w:rPr>
            </w:pPr>
            <w:sdt>
              <w:sdtPr>
                <w:rPr>
                  <w:rFonts w:asciiTheme="majorHAnsi" w:hAnsiTheme="majorHAnsi" w:cstheme="majorHAnsi"/>
                  <w:noProof/>
                  <w:sz w:val="24"/>
                  <w:szCs w:val="24"/>
                </w:rPr>
                <w:id w:val="586341485"/>
                <w14:checkbox>
                  <w14:checked w14:val="0"/>
                  <w14:checkedState w14:val="0058" w14:font="Segoe UI Symbol"/>
                  <w14:uncheckedState w14:val="2610" w14:font="MS Gothic"/>
                </w14:checkbox>
              </w:sdtPr>
              <w:sdtEndPr/>
              <w:sdtContent>
                <w:r w:rsidR="00247363" w:rsidRPr="00247363">
                  <w:rPr>
                    <w:rFonts w:ascii="Segoe UI Symbol" w:eastAsia="MS Gothic" w:hAnsi="Segoe UI Symbol" w:cs="Segoe UI Symbol"/>
                    <w:noProof/>
                    <w:sz w:val="24"/>
                    <w:szCs w:val="24"/>
                  </w:rPr>
                  <w:t>☐</w:t>
                </w:r>
              </w:sdtContent>
            </w:sdt>
            <w:r w:rsid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 </w:t>
            </w:r>
            <w:r w:rsidR="00F6152E" w:rsidRPr="00F6152E">
              <w:rPr>
                <w:rFonts w:asciiTheme="majorHAnsi" w:hAnsiTheme="majorHAnsi" w:cstheme="majorHAnsi"/>
                <w:noProof/>
                <w:sz w:val="24"/>
                <w:szCs w:val="24"/>
              </w:rPr>
              <w:t xml:space="preserve">odmawiam złożenia </w:t>
            </w:r>
            <w:r w:rsidR="00247363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oświadcz</w:t>
            </w:r>
            <w:r w:rsidR="00F6152E"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enia</w:t>
            </w:r>
          </w:p>
        </w:tc>
      </w:tr>
    </w:tbl>
    <w:p w14:paraId="3DBB5C7B" w14:textId="77777777" w:rsidR="008F2D15" w:rsidRDefault="008F2D15"/>
    <w:tbl>
      <w:tblPr>
        <w:tblStyle w:val="Tabela-Siatka"/>
        <w:tblW w:w="99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98"/>
      </w:tblGrid>
      <w:tr w:rsidR="008F2D15" w:rsidRPr="008514B5" w14:paraId="43F56529" w14:textId="77777777" w:rsidTr="00F20C10">
        <w:trPr>
          <w:trHeight w:val="889"/>
          <w:jc w:val="center"/>
        </w:trPr>
        <w:tc>
          <w:tcPr>
            <w:tcW w:w="9998" w:type="dxa"/>
            <w:shd w:val="clear" w:color="auto" w:fill="D9D9D9" w:themeFill="background1" w:themeFillShade="D9"/>
            <w:vAlign w:val="center"/>
          </w:tcPr>
          <w:p w14:paraId="428FC38C" w14:textId="77777777" w:rsidR="008F2D15" w:rsidRPr="00F20C10" w:rsidRDefault="008F2D15" w:rsidP="008F2D15">
            <w:pPr>
              <w:jc w:val="both"/>
              <w:rPr>
                <w:rFonts w:asciiTheme="majorHAnsi" w:hAnsiTheme="majorHAnsi" w:cstheme="majorHAnsi"/>
                <w:sz w:val="24"/>
                <w:szCs w:val="24"/>
                <w:lang w:val="pl-PL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>W związku z wnioskiem upoważniam Pożyczkodawcę/Partnera Finansującego (adresata wniosku) do wystąpienia do dowolnego organu administracji publicznej (w szczególności do dowolnego Powiatowego Urzędu Pracy) lub innej osoby (o ile okaże się to konieczne) w celu weryfikacji prawdziwości danych przedstawionych przeze mnie we wniosku o umorzenie pożyczki.</w:t>
            </w:r>
          </w:p>
          <w:p w14:paraId="45680E32" w14:textId="08E98E15" w:rsidR="008F2D15" w:rsidRPr="00F20C10" w:rsidRDefault="008F2D15" w:rsidP="00F20C10">
            <w:pPr>
              <w:jc w:val="both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F20C10">
              <w:rPr>
                <w:rFonts w:asciiTheme="majorHAnsi" w:hAnsiTheme="majorHAnsi" w:cstheme="majorHAnsi"/>
                <w:sz w:val="24"/>
                <w:szCs w:val="24"/>
                <w:lang w:val="pl-PL"/>
              </w:rPr>
              <w:t xml:space="preserve">Jednocześnie upoważniam organa administracji publicznej (w szczególności Powiatowy Urząd Pracy) lub inną osobę (o ile okaże się to konieczne) będącą adresatem zapytania skierowanego przez Pożyczkodawcę / Partnera Finansującego do udzielenia wszelkich wymaganych w zapytaniu informacji dotyczących mnie, a będących w posiadaniu adresata zapytania i wyrażam na powyższe nieodwołalnie zgodę. </w:t>
            </w:r>
          </w:p>
        </w:tc>
      </w:tr>
    </w:tbl>
    <w:p w14:paraId="01D63D3F" w14:textId="77777777" w:rsidR="006A23F3" w:rsidRDefault="006A23F3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5C0732F0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1B6F3B8" w14:textId="55AAE8F0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B7155C" w14:textId="77777777" w:rsidR="00E73015" w:rsidRDefault="00E730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4ACB4D38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2D79DA72" w14:textId="77777777" w:rsidR="001D009B" w:rsidRDefault="001D009B" w:rsidP="001D009B">
      <w:pPr>
        <w:spacing w:after="0"/>
      </w:pPr>
      <w:r>
        <w:t>……………………………………….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11A96A1D" w14:textId="3378D228" w:rsidR="001D009B" w:rsidRPr="00F20C10" w:rsidRDefault="001D009B" w:rsidP="006A23F3">
      <w:pPr>
        <w:spacing w:after="0"/>
        <w:rPr>
          <w:rFonts w:asciiTheme="majorHAnsi" w:hAnsiTheme="majorHAnsi" w:cstheme="majorHAnsi"/>
          <w:sz w:val="24"/>
          <w:szCs w:val="24"/>
          <w:lang w:val="pl-PL"/>
        </w:rPr>
      </w:pPr>
      <w:r w:rsidRPr="00F20C10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miejscowość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, data/ </w:t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</w:r>
      <w:r w:rsidRPr="00F20C10">
        <w:rPr>
          <w:rFonts w:asciiTheme="majorHAnsi" w:hAnsiTheme="majorHAnsi" w:cstheme="majorHAnsi"/>
          <w:sz w:val="24"/>
          <w:szCs w:val="24"/>
        </w:rPr>
        <w:tab/>
        <w:t xml:space="preserve">/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podpis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F20C10">
        <w:rPr>
          <w:rFonts w:asciiTheme="majorHAnsi" w:hAnsiTheme="majorHAnsi" w:cstheme="majorHAnsi"/>
          <w:sz w:val="24"/>
          <w:szCs w:val="24"/>
        </w:rPr>
        <w:t>Pożyczkobiorcy</w:t>
      </w:r>
      <w:proofErr w:type="spellEnd"/>
      <w:r w:rsidRPr="00F20C10">
        <w:rPr>
          <w:rFonts w:asciiTheme="majorHAnsi" w:hAnsiTheme="majorHAnsi" w:cstheme="majorHAnsi"/>
          <w:sz w:val="24"/>
          <w:szCs w:val="24"/>
        </w:rPr>
        <w:t xml:space="preserve"> /</w:t>
      </w:r>
    </w:p>
    <w:p w14:paraId="7F1EDCD4" w14:textId="77777777" w:rsidR="001D009B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1848F18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06C520CD" w14:textId="77777777" w:rsidR="008F2D15" w:rsidRDefault="008F2D15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p w14:paraId="378DDD2C" w14:textId="77777777" w:rsidR="001D009B" w:rsidRPr="006A23F3" w:rsidRDefault="001D009B" w:rsidP="006A23F3">
      <w:pPr>
        <w:spacing w:after="0"/>
        <w:rPr>
          <w:rFonts w:asciiTheme="majorHAnsi" w:hAnsiTheme="majorHAnsi" w:cstheme="majorHAnsi"/>
          <w:sz w:val="18"/>
          <w:szCs w:val="18"/>
          <w:lang w:val="pl-PL"/>
        </w:rPr>
      </w:pPr>
    </w:p>
    <w:tbl>
      <w:tblPr>
        <w:tblStyle w:val="Tabela-Siatka"/>
        <w:tblW w:w="9965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9"/>
        <w:gridCol w:w="6704"/>
        <w:gridCol w:w="2552"/>
      </w:tblGrid>
      <w:tr w:rsidR="00934DED" w:rsidRPr="00E73015" w14:paraId="452EB3D0" w14:textId="77777777" w:rsidTr="00934DED">
        <w:trPr>
          <w:trHeight w:val="2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2A195" w14:textId="5CC711F7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NR</w:t>
            </w:r>
          </w:p>
        </w:tc>
        <w:tc>
          <w:tcPr>
            <w:tcW w:w="925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A247F26" w14:textId="1ED9650F" w:rsidR="00934DED" w:rsidRPr="00E73015" w:rsidRDefault="00934DED" w:rsidP="00934DED">
            <w:pPr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  <w:lang w:val="pl-PL"/>
              </w:rPr>
              <w:t>WYKAZ ZAŁĄCZNIKÓW</w:t>
            </w:r>
          </w:p>
        </w:tc>
      </w:tr>
      <w:tr w:rsidR="00934DED" w:rsidRPr="00E73015" w14:paraId="3A182AD0" w14:textId="77777777" w:rsidTr="00934DED">
        <w:trPr>
          <w:trHeight w:val="125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83D03F" w14:textId="0BC9C0FC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ind w:left="-16"/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3421E3" w14:textId="22CD887D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który wyda</w:t>
            </w:r>
            <w:r w:rsidR="00E73015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ł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bezrobotnego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 § 12 ust. 1 pkt 1) a, b i c Regulaminu.</w:t>
            </w:r>
          </w:p>
          <w:p w14:paraId="69344875" w14:textId="29C606C2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osoby bezrobotnej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EC4380" w14:textId="77777777" w:rsidR="00934DED" w:rsidRPr="00E73015" w:rsidRDefault="008A07D2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5D8107E1" w14:textId="01309F7E" w:rsidR="008661D7" w:rsidRPr="00E73015" w:rsidRDefault="008661D7" w:rsidP="008A07D2">
            <w:pPr>
              <w:pStyle w:val="Listanumerowana"/>
              <w:numPr>
                <w:ilvl w:val="0"/>
                <w:numId w:val="0"/>
              </w:numPr>
              <w:ind w:left="360" w:hanging="360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24B7A771" w14:textId="77777777" w:rsidTr="00934DED">
        <w:trPr>
          <w:trHeight w:val="141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C48F17" w14:textId="5A1897CE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EE9AD4" w14:textId="7DD656D1" w:rsidR="00EC093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, który wydal uprzednio zaświadczenie potwierdzające posiadanie przez wnioskodawcę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statusu poszukującego pracy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w przypadku opiekuna </w:t>
            </w: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osoby z niepełnosprawnością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, dotyczące warunków z § 12 ust. 1 pkt 1) a, b i d Regulaminu.</w:t>
            </w:r>
          </w:p>
          <w:p w14:paraId="3F31CC6F" w14:textId="0EAAA62C" w:rsidR="00EC0937" w:rsidRPr="00E73015" w:rsidRDefault="00EC093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 xml:space="preserve"> w przypadku opiekuna osoby z niepełnosprawnością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03E19" w14:textId="77777777" w:rsidR="00934DED" w:rsidRPr="00E73015" w:rsidRDefault="008A07D2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4B76B983" w14:textId="34672DD0" w:rsidR="008661D7" w:rsidRPr="00E73015" w:rsidRDefault="008661D7" w:rsidP="00FB021C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934DED" w:rsidRPr="00E73015" w14:paraId="5E5FA65C" w14:textId="77777777" w:rsidTr="00934DED">
        <w:trPr>
          <w:trHeight w:val="98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1C937B" w14:textId="7C848FB3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3.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71CE7E" w14:textId="2B79E1C0" w:rsidR="00107680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Zaświadczenie z PUP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nie otrzymania jednorazowych środków na podjęcie działalności gospodarczej, o których mowa w art. 46 ust. 1 pkt 2 ustawy (§ 12 ust. 1 pkt 4 Regulaminu).</w:t>
            </w:r>
          </w:p>
          <w:p w14:paraId="42BF1470" w14:textId="365A349F" w:rsidR="00107680" w:rsidRPr="00E73015" w:rsidRDefault="00107680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9F4D27" w14:textId="35D15F40" w:rsidR="00934DED" w:rsidRPr="00E73015" w:rsidRDefault="008661D7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7BA2A638" w14:textId="77777777" w:rsidTr="00934DED">
        <w:trPr>
          <w:trHeight w:val="1077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D6141" w14:textId="0489CC61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bookmarkStart w:id="5" w:name="_Hlk195788033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4.</w:t>
            </w:r>
          </w:p>
        </w:tc>
        <w:bookmarkEnd w:id="5"/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9BD856" w14:textId="3C33D4DC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o spełnieniu warunku, o którym mowa w § 12 ust. 1 pkt 1 lit. b Regulaminu (w zakresie bezzwrotnych środków innych niż środki Funduszu Pracy)</w:t>
            </w:r>
          </w:p>
          <w:p w14:paraId="1B72C561" w14:textId="2D5E86B4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7E056B" w14:textId="23675113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2088909B" w14:textId="77777777" w:rsidTr="00934DED">
        <w:trPr>
          <w:trHeight w:val="1023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520F42" w14:textId="35724C94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E4D8AA" w14:textId="6F4EC6F7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Oświadczenie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</w:t>
            </w:r>
            <w:bookmarkStart w:id="6" w:name="_Hlk195788825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o rejestracji we wszystkich powiatowych urzędach pracy jako bezrobotny lub osoba poszukująca pracy za okres od 1 czerwca 2004 r.</w:t>
            </w:r>
            <w:bookmarkEnd w:id="6"/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;</w:t>
            </w:r>
          </w:p>
          <w:p w14:paraId="454FF5C9" w14:textId="51BE22AE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CFB612" w14:textId="204C3969" w:rsidR="00934DED" w:rsidRPr="00E73015" w:rsidRDefault="00B9173B" w:rsidP="00934DED">
            <w:pPr>
              <w:pStyle w:val="Listanumerowana"/>
              <w:numPr>
                <w:ilvl w:val="0"/>
                <w:numId w:val="0"/>
              </w:numPr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34DED" w:rsidRPr="00E73015" w14:paraId="6F9F4068" w14:textId="77777777" w:rsidTr="00367FE4">
        <w:trPr>
          <w:trHeight w:val="1265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D70B7F" w14:textId="7CF08B1A" w:rsidR="00934DED" w:rsidRPr="00E73015" w:rsidRDefault="00934DED" w:rsidP="00934DED">
            <w:pPr>
              <w:pStyle w:val="Listanumerowana"/>
              <w:numPr>
                <w:ilvl w:val="0"/>
                <w:numId w:val="0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6886EA" w14:textId="5307DA4E" w:rsidR="008661D7" w:rsidRPr="00E73015" w:rsidRDefault="00934DED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sz w:val="20"/>
                <w:szCs w:val="20"/>
                <w:lang w:val="pl-PL"/>
              </w:rPr>
              <w:t>Zaświadczenia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z każdego z urzędów pracy, w których zarejestrowany był Pożyczkobiorca, dotyczące nie otrzymania jednorazowych środków na podjęcie działalności gospodarczej, o których mowa w art. 46 ust. 1 pkt 2 ustawy (§ 12 ust. 1 pkt 4 Regulaminu)</w:t>
            </w:r>
            <w:r w:rsidR="008661D7"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.</w:t>
            </w:r>
          </w:p>
          <w:p w14:paraId="71A6D8D8" w14:textId="50DAB53F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E5C7F3" w14:textId="03FC57A1" w:rsidR="00B9173B" w:rsidRPr="00E73015" w:rsidRDefault="00B9173B" w:rsidP="00B9173B">
            <w:pPr>
              <w:pStyle w:val="Listanumerowana"/>
              <w:numPr>
                <w:ilvl w:val="0"/>
                <w:numId w:val="0"/>
              </w:numPr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  <w:p w14:paraId="159426C0" w14:textId="233494D0" w:rsidR="00934DED" w:rsidRPr="00E73015" w:rsidRDefault="00B9173B" w:rsidP="00B9173B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nie dotyczy</w:t>
            </w:r>
          </w:p>
        </w:tc>
      </w:tr>
      <w:tr w:rsidR="00367FE4" w:rsidRPr="00E73015" w14:paraId="1C83EC65" w14:textId="77777777" w:rsidTr="00E73015">
        <w:trPr>
          <w:trHeight w:val="1030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47E75C" w14:textId="3926C538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577FF" w14:textId="7B58E670" w:rsidR="008661D7" w:rsidRPr="00E73015" w:rsidRDefault="009F5BF5" w:rsidP="009F5BF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hyperlink r:id="rId8" w:history="1">
              <w:r w:rsidR="00A14898" w:rsidRPr="00E73015">
                <w:rPr>
                  <w:rFonts w:asciiTheme="majorHAnsi" w:hAnsiTheme="majorHAnsi" w:cstheme="majorHAnsi"/>
                  <w:sz w:val="20"/>
                  <w:szCs w:val="20"/>
                  <w:lang w:val="pl-PL"/>
                </w:rPr>
                <w:t>OŚWIADCZENIE WNIOSKODAWCY O OTRZYMANIU / NIEOTRZYMANIU POMOCY DE MINIMIS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wraz z zaświadczeniami o otrzymanej pomocy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minimis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(jeśli była udzielona)</w:t>
            </w:r>
          </w:p>
          <w:p w14:paraId="1D83A2CB" w14:textId="5186362A" w:rsidR="008661D7" w:rsidRPr="00E73015" w:rsidRDefault="008661D7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90EA6" w14:textId="2786FC6C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367FE4" w:rsidRPr="00E73015" w14:paraId="7B7B6CF0" w14:textId="77777777" w:rsidTr="00E73015">
        <w:trPr>
          <w:trHeight w:val="416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F47C5A" w14:textId="755BEF3D" w:rsidR="00367FE4" w:rsidRPr="00E73015" w:rsidRDefault="00367FE4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4DA6" w14:textId="29198BC1" w:rsidR="008661D7" w:rsidRPr="00E73015" w:rsidRDefault="00A14898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FORMULARZ INFORMACJI PRZEDSTAWIONYCH PRZY UBIEGANIU SIĘ O POMOC PUBLICZNĄ DE MINIMIS (a w przypadku prowadzenia działalności rolniczej </w:t>
            </w:r>
            <w:hyperlink r:id="rId9" w:history="1">
              <w:r w:rsidR="007914F7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FORMULARZ INFORMACJI PRZEDSTAWIONYCH PRZY UBIEGANIU SIĘ POMOC PUBLICZNĄ INNĄ, NIŻ POMOC DE MINIMIS</w:t>
              </w:r>
            </w:hyperlink>
            <w:r w:rsidR="007914F7" w:rsidRPr="00E73015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1D536F20" w14:textId="4FAC713A" w:rsidR="008661D7" w:rsidRPr="00E73015" w:rsidRDefault="008661D7" w:rsidP="00675230">
            <w:pPr>
              <w:pStyle w:val="Listanumerowana"/>
              <w:numPr>
                <w:ilvl w:val="0"/>
                <w:numId w:val="0"/>
              </w:numPr>
              <w:ind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ADDCB" w14:textId="31D22C34" w:rsidR="00367FE4" w:rsidRPr="00E73015" w:rsidRDefault="00B9173B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</w:t>
            </w: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9A5781" w:rsidRPr="00E73015" w14:paraId="7614CFA1" w14:textId="77777777" w:rsidTr="00E73015">
        <w:trPr>
          <w:trHeight w:val="1079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63EEB5" w14:textId="77777777" w:rsidR="009A5781" w:rsidRPr="00E73015" w:rsidRDefault="009A5781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6EECD3" w14:textId="54133A16" w:rsidR="009A5781" w:rsidRPr="00E73015" w:rsidRDefault="009F5BF5" w:rsidP="00E7301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hyperlink r:id="rId10" w:history="1">
              <w:r w:rsidR="009A5781" w:rsidRPr="00E73015">
                <w:rPr>
                  <w:rStyle w:val="Hipercze"/>
                  <w:rFonts w:asciiTheme="majorHAnsi" w:hAnsiTheme="majorHAnsi" w:cstheme="majorHAnsi"/>
                  <w:color w:val="424342"/>
                  <w:sz w:val="20"/>
                  <w:szCs w:val="20"/>
                  <w:u w:val="none"/>
                  <w:shd w:val="clear" w:color="auto" w:fill="FFFFFF"/>
                </w:rPr>
                <w:t>OŚWIADCZENIE WNIOSKODAWCY/ POŻYCZKOBIORCY O NIEPODLEGANIU WYKLUCZENIU Z TYTUŁU SANKCJI</w:t>
              </w:r>
            </w:hyperlink>
          </w:p>
          <w:p w14:paraId="6FC94A5A" w14:textId="16800BE2" w:rsidR="009A5781" w:rsidRPr="00E73015" w:rsidRDefault="009A5781" w:rsidP="00BF513A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364C2B" w14:textId="5DD7DA7E" w:rsidR="009A5781" w:rsidRPr="00E73015" w:rsidRDefault="009A5781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  <w:tr w:rsidR="00691109" w:rsidRPr="00E73015" w14:paraId="30709027" w14:textId="77777777" w:rsidTr="00E73015">
        <w:trPr>
          <w:trHeight w:val="614"/>
          <w:jc w:val="center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3D7F1" w14:textId="77777777" w:rsidR="00691109" w:rsidRPr="00E73015" w:rsidRDefault="00691109" w:rsidP="00367FE4">
            <w:pPr>
              <w:pStyle w:val="Listanumerowana"/>
              <w:numPr>
                <w:ilvl w:val="0"/>
                <w:numId w:val="46"/>
              </w:numPr>
              <w:jc w:val="center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</w:p>
        </w:tc>
        <w:tc>
          <w:tcPr>
            <w:tcW w:w="670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BADF1" w14:textId="77777777" w:rsidR="009F5BF5" w:rsidRDefault="009F5BF5" w:rsidP="009F5BF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B610C7">
              <w:rPr>
                <w:rFonts w:asciiTheme="majorHAnsi" w:hAnsiTheme="majorHAnsi" w:cstheme="majorHAnsi"/>
                <w:b/>
                <w:sz w:val="20"/>
                <w:szCs w:val="20"/>
                <w:lang w:val="pl-PL"/>
              </w:rPr>
              <w:t>Zaświadczenie z ZUS</w:t>
            </w:r>
            <w:r w:rsidRPr="00B610C7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dotyczące </w:t>
            </w:r>
            <w:r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>przerw w prowadzeniu działalności gospodarczej z powodu choroby lub korzystania ze świadczenia rehabilitacyjnego</w:t>
            </w:r>
          </w:p>
          <w:p w14:paraId="26C0292B" w14:textId="72ECE72A" w:rsidR="00691109" w:rsidRPr="00E73015" w:rsidRDefault="009F5BF5" w:rsidP="009F5BF5">
            <w:pPr>
              <w:pStyle w:val="Listanumerowana"/>
              <w:numPr>
                <w:ilvl w:val="0"/>
                <w:numId w:val="0"/>
              </w:numPr>
              <w:ind w:left="134" w:right="116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Theme="majorHAnsi" w:hAnsiTheme="majorHAnsi" w:cstheme="majorHAnsi"/>
                <w:b/>
                <w:bCs/>
                <w:i/>
                <w:iCs/>
                <w:sz w:val="20"/>
                <w:szCs w:val="20"/>
                <w:lang w:val="pl-PL"/>
              </w:rPr>
              <w:t>obligatoryjne</w:t>
            </w: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F830B0" w14:textId="74AC6AEF" w:rsidR="00691109" w:rsidRPr="00E73015" w:rsidRDefault="009F5BF5" w:rsidP="00934DED">
            <w:pPr>
              <w:pStyle w:val="Listanumerowana"/>
              <w:numPr>
                <w:ilvl w:val="0"/>
                <w:numId w:val="0"/>
              </w:numPr>
              <w:ind w:left="360" w:hanging="360"/>
              <w:jc w:val="both"/>
              <w:rPr>
                <w:rFonts w:asciiTheme="majorHAnsi" w:hAnsiTheme="majorHAnsi" w:cstheme="majorHAnsi"/>
                <w:sz w:val="20"/>
                <w:szCs w:val="20"/>
                <w:lang w:val="pl-PL"/>
              </w:rPr>
            </w:pPr>
            <w:r w:rsidRPr="00E73015">
              <w:rPr>
                <w:rFonts w:ascii="Segoe UI Symbol" w:hAnsi="Segoe UI Symbol" w:cs="Segoe UI Symbol"/>
                <w:sz w:val="20"/>
                <w:szCs w:val="20"/>
                <w:lang w:val="pl-PL"/>
              </w:rPr>
              <w:t>☐</w:t>
            </w:r>
            <w:r w:rsidRPr="00E73015">
              <w:rPr>
                <w:rFonts w:asciiTheme="majorHAnsi" w:hAnsiTheme="majorHAnsi" w:cstheme="majorHAnsi"/>
                <w:sz w:val="20"/>
                <w:szCs w:val="20"/>
                <w:lang w:val="pl-PL"/>
              </w:rPr>
              <w:t xml:space="preserve">      </w:t>
            </w:r>
            <w:r w:rsidRPr="00E73015">
              <w:rPr>
                <w:rFonts w:asciiTheme="majorHAnsi" w:hAnsiTheme="majorHAnsi" w:cstheme="majorHAnsi"/>
                <w:i/>
                <w:iCs/>
                <w:sz w:val="20"/>
                <w:szCs w:val="20"/>
                <w:lang w:val="pl-PL"/>
              </w:rPr>
              <w:t>dołączono</w:t>
            </w:r>
          </w:p>
        </w:tc>
      </w:tr>
    </w:tbl>
    <w:p w14:paraId="772580FB" w14:textId="77777777" w:rsidR="001D009B" w:rsidRPr="00E73015" w:rsidRDefault="001D009B" w:rsidP="00D211DB">
      <w:pPr>
        <w:rPr>
          <w:rFonts w:asciiTheme="majorHAnsi" w:hAnsiTheme="majorHAnsi" w:cstheme="majorHAnsi"/>
          <w:sz w:val="20"/>
          <w:szCs w:val="20"/>
          <w:lang w:val="pl-PL"/>
        </w:rPr>
      </w:pPr>
    </w:p>
    <w:p w14:paraId="536B0D44" w14:textId="76E16681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="00E73015">
        <w:rPr>
          <w:rFonts w:asciiTheme="majorHAnsi" w:hAnsiTheme="majorHAnsi" w:cstheme="majorHAnsi"/>
          <w:sz w:val="20"/>
          <w:szCs w:val="20"/>
        </w:rPr>
        <w:t xml:space="preserve">                </w:t>
      </w:r>
      <w:r w:rsidRPr="00E73015">
        <w:rPr>
          <w:rFonts w:asciiTheme="majorHAnsi" w:hAnsiTheme="majorHAnsi" w:cstheme="majorHAnsi"/>
          <w:sz w:val="20"/>
          <w:szCs w:val="20"/>
        </w:rPr>
        <w:t>……………………………………….</w:t>
      </w:r>
    </w:p>
    <w:p w14:paraId="4CE8BC6C" w14:textId="55FA3C93" w:rsidR="001D009B" w:rsidRPr="00E73015" w:rsidRDefault="001D009B" w:rsidP="00E73015">
      <w:pPr>
        <w:spacing w:after="0" w:line="240" w:lineRule="auto"/>
        <w:rPr>
          <w:rFonts w:asciiTheme="majorHAnsi" w:hAnsiTheme="majorHAnsi" w:cstheme="majorHAnsi"/>
          <w:sz w:val="20"/>
          <w:szCs w:val="20"/>
          <w:lang w:val="pl-PL"/>
        </w:rPr>
      </w:pPr>
      <w:r w:rsidRPr="00E73015">
        <w:rPr>
          <w:rFonts w:asciiTheme="majorHAnsi" w:hAnsiTheme="majorHAnsi" w:cstheme="majorHAnsi"/>
          <w:sz w:val="20"/>
          <w:szCs w:val="20"/>
        </w:rPr>
        <w:t>/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miejscowość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, data/ </w:t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</w:r>
      <w:r w:rsidRPr="00E73015">
        <w:rPr>
          <w:rFonts w:asciiTheme="majorHAnsi" w:hAnsiTheme="majorHAnsi" w:cstheme="majorHAnsi"/>
          <w:sz w:val="20"/>
          <w:szCs w:val="20"/>
        </w:rPr>
        <w:tab/>
        <w:t xml:space="preserve">/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podpis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E73015">
        <w:rPr>
          <w:rFonts w:asciiTheme="majorHAnsi" w:hAnsiTheme="majorHAnsi" w:cstheme="majorHAnsi"/>
          <w:sz w:val="20"/>
          <w:szCs w:val="20"/>
        </w:rPr>
        <w:t>Pożyczkobiorcy</w:t>
      </w:r>
      <w:proofErr w:type="spellEnd"/>
      <w:r w:rsidRPr="00E73015">
        <w:rPr>
          <w:rFonts w:asciiTheme="majorHAnsi" w:hAnsiTheme="majorHAnsi" w:cstheme="majorHAnsi"/>
          <w:sz w:val="20"/>
          <w:szCs w:val="20"/>
        </w:rPr>
        <w:t xml:space="preserve"> /</w:t>
      </w:r>
    </w:p>
    <w:p w14:paraId="76338984" w14:textId="77777777" w:rsidR="00E73015" w:rsidRDefault="00E73015" w:rsidP="00D211DB">
      <w:pPr>
        <w:rPr>
          <w:rFonts w:asciiTheme="majorHAnsi" w:hAnsiTheme="majorHAnsi" w:cstheme="majorHAnsi"/>
          <w:sz w:val="24"/>
          <w:szCs w:val="24"/>
          <w:lang w:val="pl-PL"/>
        </w:rPr>
      </w:pPr>
    </w:p>
    <w:p w14:paraId="7F48703D" w14:textId="77777777" w:rsidR="0030560F" w:rsidRPr="0030560F" w:rsidRDefault="0030560F" w:rsidP="0030560F">
      <w:pPr>
        <w:shd w:val="clear" w:color="auto" w:fill="FFFFFF"/>
        <w:suppressAutoHyphens/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Informacja Partnera Finansującego </w:t>
      </w:r>
      <w:proofErr w:type="spellStart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>ws</w:t>
      </w:r>
      <w:proofErr w:type="spellEnd"/>
      <w:r w:rsidRPr="0030560F">
        <w:rPr>
          <w:rFonts w:ascii="Calibri" w:eastAsia="Times New Roman" w:hAnsi="Calibri" w:cs="Calibri"/>
          <w:kern w:val="1"/>
          <w:sz w:val="16"/>
          <w:szCs w:val="16"/>
          <w:u w:val="single"/>
          <w:lang w:val="pl-PL" w:eastAsia="ar-SA"/>
        </w:rPr>
        <w:t xml:space="preserve"> przetwarzania danych osobowych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:</w:t>
      </w:r>
    </w:p>
    <w:p w14:paraId="1906CDEC" w14:textId="77777777" w:rsidR="0030560F" w:rsidRPr="0030560F" w:rsidRDefault="0030560F" w:rsidP="0030560F">
      <w:pPr>
        <w:keepNext/>
        <w:numPr>
          <w:ilvl w:val="0"/>
          <w:numId w:val="48"/>
        </w:numPr>
        <w:shd w:val="clear" w:color="auto" w:fill="FFFFFF"/>
        <w:suppressAutoHyphens/>
        <w:spacing w:after="0" w:line="240" w:lineRule="auto"/>
        <w:ind w:left="284" w:hanging="284"/>
        <w:jc w:val="both"/>
        <w:outlineLvl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Przetwarzanie danych osobowych będzie odbywać się w trybie i na zasadach określonych w Rozporządzeniu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[„RODO”].</w:t>
      </w:r>
    </w:p>
    <w:p w14:paraId="351690A8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Partner Finansujący będzie przetwarzał dane osobowe uzyskane w związku ze złożonym Wnioskiem o udzielenie pożyczki na podstawie:</w:t>
      </w:r>
    </w:p>
    <w:p w14:paraId="3DB8402B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2.1.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>Porozumienia w sprawie powierzenia Partnerowi Finansującemu przetwarzania Danych osobowych w związku z realizacją Umowy Operacyjnej zawartego przez Uczestników Konsorcjum z Bankiem Gospodarstwa Krajowego w Warszawie,</w:t>
      </w:r>
    </w:p>
    <w:p w14:paraId="608281DE" w14:textId="77777777" w:rsidR="0030560F" w:rsidRPr="0030560F" w:rsidRDefault="0030560F" w:rsidP="0030560F">
      <w:pPr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2.2.</w:t>
      </w: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ab/>
        <w:t xml:space="preserve">Porozumienia Stron </w:t>
      </w:r>
      <w:proofErr w:type="spellStart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ws</w:t>
      </w:r>
      <w:proofErr w:type="spellEnd"/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>. współadministrowania i wzajemnego udostępniania powierzonych danych osobowych z dnia 28.06.2024 r. zawartego przez Uczestników Konsorcjum.</w:t>
      </w:r>
    </w:p>
    <w:p w14:paraId="09BD1019" w14:textId="4FF66324" w:rsidR="0030560F" w:rsidRPr="0030560F" w:rsidRDefault="0030560F" w:rsidP="00305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1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ind w:left="283"/>
        <w:contextualSpacing/>
        <w:jc w:val="both"/>
        <w:rPr>
          <w:rFonts w:ascii="Calibri" w:eastAsia="Times New Roman" w:hAnsi="Calibri" w:cs="Calibri"/>
          <w:sz w:val="16"/>
          <w:szCs w:val="16"/>
          <w:lang w:val="pl-PL" w:eastAsia="pl-PL"/>
        </w:rPr>
      </w:pPr>
      <w:r w:rsidRPr="0030560F">
        <w:rPr>
          <w:rFonts w:ascii="Calibri" w:eastAsia="Times New Roman" w:hAnsi="Calibri" w:cs="Calibri"/>
          <w:sz w:val="16"/>
          <w:szCs w:val="16"/>
          <w:lang w:val="pl-PL" w:eastAsia="pl-PL"/>
        </w:rPr>
        <w:t xml:space="preserve">Partner Finansujący udostępnia treść stosownych klauzul informacyjnych dot. przetwarzania danych osobowych na stronie internetowej pod adresem: </w:t>
      </w:r>
      <w:r w:rsidR="00E73015" w:rsidRPr="00E73015">
        <w:rPr>
          <w:rFonts w:ascii="Calibri" w:eastAsia="Times New Roman" w:hAnsi="Calibri" w:cs="Calibri"/>
          <w:sz w:val="16"/>
          <w:szCs w:val="16"/>
          <w:lang w:val="pl-PL" w:eastAsia="pl-PL"/>
        </w:rPr>
        <w:t>https://frrr.pl/projekty/wsparcie-w-starcie.html</w:t>
      </w:r>
    </w:p>
    <w:p w14:paraId="351F3885" w14:textId="77777777" w:rsidR="0030560F" w:rsidRPr="0030560F" w:rsidRDefault="0030560F" w:rsidP="0030560F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- osoba fizyczna lub osoby fizyczne prowadząca/e działalność gospodarczą indywidualnie lub w formie spółki cywilnej, podpisując powyższe oświadczenie zapewnia i oświadcza, iż zapoznał się z dotycząca go klauzulą informacyjną dot. przetwarzania danych osobowych, udostępnioną przez Partnera Finansującego zgodnie z pkt. 2 powyżej, a także iż rozumie jej treść.</w:t>
      </w:r>
    </w:p>
    <w:p w14:paraId="5F4E662C" w14:textId="7711108A" w:rsidR="0030560F" w:rsidRPr="00F20C10" w:rsidRDefault="0030560F" w:rsidP="00F20C10">
      <w:pPr>
        <w:numPr>
          <w:ilvl w:val="0"/>
          <w:numId w:val="48"/>
        </w:num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54"/>
          <w:tab w:val="left" w:pos="4962"/>
          <w:tab w:val="left" w:pos="5670"/>
          <w:tab w:val="left" w:pos="6378"/>
          <w:tab w:val="left" w:pos="7086"/>
          <w:tab w:val="left" w:pos="7794"/>
          <w:tab w:val="left" w:pos="8508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</w:pP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Wnioskodawca  - osoba fizyczna lub osoby fizyczne prowadząca/e działalność gospodarczą indywidualnie lub w formie spółki cywilnej, zobowiązany jest do wykonywania w imieniu Partnera Finansującego obowiązku informacyjnego wynikającego z art. 13 i 14 RODO wobec osób, których dane dotyczą. Obowiązek informacyjny realizowany jest poprzez podanie osobom, których dane dotyczą informacji o sposobie i miejscu udostępnienia przez Partnera Finansującego klauzul informacyjnych dot. przetwarzania danych osobowych, zgodnie z pkt. 2 powyżej. Wnioskodawca - osoba fizyczna lub osoby fizyczne prowadząca/e działalność gospodarczą indywidualnie lub w formie spółki cywilnej,</w:t>
      </w:r>
      <w:r w:rsidRPr="0030560F" w:rsidDel="00A16240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 xml:space="preserve"> </w:t>
      </w:r>
      <w:r w:rsidRPr="0030560F">
        <w:rPr>
          <w:rFonts w:ascii="Calibri" w:eastAsia="Times New Roman" w:hAnsi="Calibri" w:cs="Calibri"/>
          <w:kern w:val="1"/>
          <w:sz w:val="16"/>
          <w:szCs w:val="16"/>
          <w:lang w:val="pl-PL" w:eastAsia="ar-SA"/>
        </w:rPr>
        <w:t>podpisując powyższe oświadczenie zapewnia i oświadcza, iż wykonał powyższy obowiązek w stosunku do każdej z osób, której dane dotyczą.</w:t>
      </w:r>
    </w:p>
    <w:sectPr w:rsidR="0030560F" w:rsidRPr="00F20C10" w:rsidSect="00AB06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851" w:left="1800" w:header="284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F3ABC" w14:textId="77777777" w:rsidR="006828DE" w:rsidRDefault="006828DE" w:rsidP="00C221FC">
      <w:pPr>
        <w:spacing w:after="0" w:line="240" w:lineRule="auto"/>
      </w:pPr>
      <w:r>
        <w:separator/>
      </w:r>
    </w:p>
  </w:endnote>
  <w:endnote w:type="continuationSeparator" w:id="0">
    <w:p w14:paraId="0A09015A" w14:textId="77777777" w:rsidR="006828DE" w:rsidRDefault="006828DE" w:rsidP="00C2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FD299" w14:textId="77777777" w:rsidR="009F5BF5" w:rsidRDefault="009F5B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013B" w14:textId="40A33E32" w:rsidR="00934DED" w:rsidRPr="00934DED" w:rsidRDefault="00426A53" w:rsidP="00426A53">
    <w:pPr>
      <w:pStyle w:val="Stopka"/>
      <w:jc w:val="center"/>
    </w:pPr>
    <w:r>
      <w:rPr>
        <w:noProof/>
      </w:rPr>
      <w:drawing>
        <wp:inline distT="0" distB="0" distL="0" distR="0" wp14:anchorId="46581D28" wp14:editId="2F49E357">
          <wp:extent cx="46577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DFED" w14:textId="77777777" w:rsidR="009F5BF5" w:rsidRDefault="009F5B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F975" w14:textId="77777777" w:rsidR="006828DE" w:rsidRDefault="006828DE" w:rsidP="00C221FC">
      <w:pPr>
        <w:spacing w:after="0" w:line="240" w:lineRule="auto"/>
      </w:pPr>
      <w:r>
        <w:separator/>
      </w:r>
    </w:p>
  </w:footnote>
  <w:footnote w:type="continuationSeparator" w:id="0">
    <w:p w14:paraId="7323FD6E" w14:textId="77777777" w:rsidR="006828DE" w:rsidRDefault="006828DE" w:rsidP="00C221FC">
      <w:pPr>
        <w:spacing w:after="0" w:line="240" w:lineRule="auto"/>
      </w:pPr>
      <w:r>
        <w:continuationSeparator/>
      </w:r>
    </w:p>
  </w:footnote>
  <w:footnote w:id="1">
    <w:p w14:paraId="383EFA9D" w14:textId="0FA32ADB" w:rsidR="003760D9" w:rsidRPr="00C54639" w:rsidRDefault="003760D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635FF9">
        <w:rPr>
          <w:rFonts w:ascii="Calibri" w:hAnsi="Calibri" w:cs="Calibri"/>
          <w:b/>
          <w:bCs/>
          <w:sz w:val="18"/>
          <w:szCs w:val="18"/>
        </w:rPr>
        <w:t>u</w:t>
      </w:r>
      <w:r w:rsidR="00635FF9" w:rsidRPr="00C54639">
        <w:rPr>
          <w:rFonts w:ascii="Calibri" w:hAnsi="Calibri" w:cs="Calibri"/>
          <w:b/>
          <w:bCs/>
          <w:sz w:val="18"/>
          <w:szCs w:val="18"/>
        </w:rPr>
        <w:t>stawa</w:t>
      </w:r>
      <w:r w:rsidR="00635FF9" w:rsidRPr="00C54639">
        <w:rPr>
          <w:rFonts w:ascii="Calibri" w:hAnsi="Calibri" w:cs="Calibri"/>
          <w:sz w:val="18"/>
          <w:szCs w:val="18"/>
        </w:rPr>
        <w:t xml:space="preserve"> </w:t>
      </w:r>
      <w:r w:rsidRPr="00C54639">
        <w:rPr>
          <w:rFonts w:ascii="Calibri" w:hAnsi="Calibri" w:cs="Calibri"/>
          <w:sz w:val="18"/>
          <w:szCs w:val="18"/>
        </w:rPr>
        <w:t xml:space="preserve">oznacza </w:t>
      </w:r>
      <w:bookmarkStart w:id="3" w:name="_Hlk210683553"/>
      <w:r w:rsidR="00635FF9">
        <w:rPr>
          <w:rFonts w:ascii="Calibri" w:hAnsi="Calibri" w:cs="Calibri"/>
          <w:sz w:val="18"/>
          <w:szCs w:val="18"/>
          <w:lang w:val="pl-PL"/>
        </w:rPr>
        <w:t>u</w:t>
      </w:r>
      <w:r w:rsidR="00635FF9" w:rsidRPr="00C54639">
        <w:rPr>
          <w:rFonts w:ascii="Calibri" w:hAnsi="Calibri" w:cs="Calibri"/>
          <w:sz w:val="18"/>
          <w:szCs w:val="18"/>
          <w:lang w:val="pl-PL"/>
        </w:rPr>
        <w:t xml:space="preserve">stawę </w:t>
      </w:r>
      <w:r w:rsidRPr="00C54639">
        <w:rPr>
          <w:rFonts w:ascii="Calibri" w:hAnsi="Calibri" w:cs="Calibri"/>
          <w:sz w:val="18"/>
          <w:szCs w:val="18"/>
          <w:lang w:val="pl-PL"/>
        </w:rPr>
        <w:t xml:space="preserve">z dnia 20 kwietnia 2004 r. o promocji zatrudnienia i instytucjach rynku pracy </w:t>
      </w:r>
      <w:bookmarkEnd w:id="3"/>
      <w:r w:rsidRPr="00C54639">
        <w:rPr>
          <w:rFonts w:ascii="Calibri" w:hAnsi="Calibri" w:cs="Calibri"/>
          <w:sz w:val="18"/>
          <w:szCs w:val="18"/>
          <w:lang w:val="pl-PL"/>
        </w:rPr>
        <w:t>(Dz. U. z 2024 r. poz. 475, z późn. zm.)</w:t>
      </w:r>
      <w:r w:rsidR="00364FDF" w:rsidRPr="00364FDF">
        <w:t xml:space="preserve"> </w:t>
      </w:r>
      <w:r w:rsidR="00364FDF" w:rsidRPr="00364FDF">
        <w:rPr>
          <w:rFonts w:ascii="Calibri" w:hAnsi="Calibri" w:cs="Calibri"/>
          <w:sz w:val="18"/>
          <w:szCs w:val="18"/>
          <w:lang w:val="pl-PL"/>
        </w:rPr>
        <w:t xml:space="preserve">i ustawy z dnia 20 marca 2025 r. o rynku pracy i służbach zatrudnienia </w:t>
      </w:r>
      <w:r w:rsidR="00364FDF">
        <w:rPr>
          <w:rFonts w:ascii="Calibri" w:hAnsi="Calibri" w:cs="Calibri"/>
          <w:sz w:val="18"/>
          <w:szCs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3DA42" w14:textId="77777777" w:rsidR="009F5BF5" w:rsidRDefault="009F5B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B1EB8" w14:textId="5896C136" w:rsidR="00A91B1F" w:rsidRDefault="00426A53" w:rsidP="009F5BF5">
    <w:pPr>
      <w:pStyle w:val="Nagwek"/>
    </w:pPr>
    <w:bookmarkStart w:id="7" w:name="_GoBack"/>
    <w:bookmarkEnd w:id="7"/>
    <w:r>
      <w:rPr>
        <w:noProof/>
      </w:rPr>
      <w:drawing>
        <wp:inline distT="0" distB="0" distL="0" distR="0" wp14:anchorId="2A7F1F2B" wp14:editId="1D348B76">
          <wp:extent cx="5486400" cy="70624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62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E2152" w14:textId="77777777" w:rsidR="009F5BF5" w:rsidRDefault="009F5B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1F0274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0" w15:restartNumberingAfterBreak="0">
    <w:nsid w:val="00BB25CC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B81133"/>
    <w:multiLevelType w:val="hybridMultilevel"/>
    <w:tmpl w:val="EF82D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1507B"/>
    <w:multiLevelType w:val="hybridMultilevel"/>
    <w:tmpl w:val="AA9838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D5E8A"/>
    <w:multiLevelType w:val="hybridMultilevel"/>
    <w:tmpl w:val="DDA4883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84322"/>
    <w:multiLevelType w:val="hybridMultilevel"/>
    <w:tmpl w:val="1860A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4352A"/>
    <w:multiLevelType w:val="hybridMultilevel"/>
    <w:tmpl w:val="B33CAD6A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723B6"/>
    <w:multiLevelType w:val="hybridMultilevel"/>
    <w:tmpl w:val="4E46612E"/>
    <w:lvl w:ilvl="0" w:tplc="FA1A3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076275"/>
    <w:multiLevelType w:val="hybridMultilevel"/>
    <w:tmpl w:val="B758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12D78"/>
    <w:multiLevelType w:val="hybridMultilevel"/>
    <w:tmpl w:val="3F620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EA121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72729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165A8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3B7C"/>
    <w:multiLevelType w:val="hybridMultilevel"/>
    <w:tmpl w:val="7B5CFD44"/>
    <w:lvl w:ilvl="0" w:tplc="E5F0B8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24E01"/>
    <w:multiLevelType w:val="hybridMultilevel"/>
    <w:tmpl w:val="EF82DC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A3060"/>
    <w:multiLevelType w:val="hybridMultilevel"/>
    <w:tmpl w:val="72A0EFEA"/>
    <w:lvl w:ilvl="0" w:tplc="7F00B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4067E"/>
    <w:multiLevelType w:val="hybridMultilevel"/>
    <w:tmpl w:val="A828A8B2"/>
    <w:lvl w:ilvl="0" w:tplc="D5A0FF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21"/>
  </w:num>
  <w:num w:numId="12">
    <w:abstractNumId w:val="10"/>
  </w:num>
  <w:num w:numId="13">
    <w:abstractNumId w:val="20"/>
  </w:num>
  <w:num w:numId="14">
    <w:abstractNumId w:val="8"/>
  </w:num>
  <w:num w:numId="15">
    <w:abstractNumId w:val="8"/>
  </w:num>
  <w:num w:numId="16">
    <w:abstractNumId w:val="15"/>
  </w:num>
  <w:num w:numId="17">
    <w:abstractNumId w:val="8"/>
  </w:num>
  <w:num w:numId="18">
    <w:abstractNumId w:val="7"/>
  </w:num>
  <w:num w:numId="19">
    <w:abstractNumId w:val="7"/>
  </w:num>
  <w:num w:numId="20">
    <w:abstractNumId w:val="19"/>
  </w:num>
  <w:num w:numId="21">
    <w:abstractNumId w:val="8"/>
  </w:num>
  <w:num w:numId="22">
    <w:abstractNumId w:val="23"/>
  </w:num>
  <w:num w:numId="23">
    <w:abstractNumId w:val="14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  <w:lvlOverride w:ilvl="0">
      <w:startOverride w:val="1"/>
    </w:lvlOverride>
  </w:num>
  <w:num w:numId="33">
    <w:abstractNumId w:val="7"/>
  </w:num>
  <w:num w:numId="34">
    <w:abstractNumId w:val="7"/>
    <w:lvlOverride w:ilvl="0">
      <w:startOverride w:val="1"/>
    </w:lvlOverride>
  </w:num>
  <w:num w:numId="35">
    <w:abstractNumId w:val="24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17"/>
  </w:num>
  <w:num w:numId="42">
    <w:abstractNumId w:val="22"/>
  </w:num>
  <w:num w:numId="43">
    <w:abstractNumId w:val="18"/>
  </w:num>
  <w:num w:numId="44">
    <w:abstractNumId w:val="16"/>
  </w:num>
  <w:num w:numId="45">
    <w:abstractNumId w:val="12"/>
  </w:num>
  <w:num w:numId="46">
    <w:abstractNumId w:val="13"/>
  </w:num>
  <w:num w:numId="47">
    <w:abstractNumId w:val="2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122"/>
    <w:rsid w:val="00034616"/>
    <w:rsid w:val="00041E83"/>
    <w:rsid w:val="00057A94"/>
    <w:rsid w:val="0006063C"/>
    <w:rsid w:val="00064732"/>
    <w:rsid w:val="00096CDB"/>
    <w:rsid w:val="000E413D"/>
    <w:rsid w:val="00107241"/>
    <w:rsid w:val="00107680"/>
    <w:rsid w:val="00107722"/>
    <w:rsid w:val="00146507"/>
    <w:rsid w:val="0015074B"/>
    <w:rsid w:val="0017194E"/>
    <w:rsid w:val="001800FD"/>
    <w:rsid w:val="00180AD5"/>
    <w:rsid w:val="00194053"/>
    <w:rsid w:val="001C3125"/>
    <w:rsid w:val="001C6273"/>
    <w:rsid w:val="001D009B"/>
    <w:rsid w:val="00247363"/>
    <w:rsid w:val="002738B0"/>
    <w:rsid w:val="0029639D"/>
    <w:rsid w:val="002C3688"/>
    <w:rsid w:val="002F50B7"/>
    <w:rsid w:val="0030560F"/>
    <w:rsid w:val="00326F90"/>
    <w:rsid w:val="00364FDF"/>
    <w:rsid w:val="00367FE4"/>
    <w:rsid w:val="003760D9"/>
    <w:rsid w:val="0039415D"/>
    <w:rsid w:val="003B29D8"/>
    <w:rsid w:val="003B787E"/>
    <w:rsid w:val="003E7CB5"/>
    <w:rsid w:val="003F200D"/>
    <w:rsid w:val="00426A53"/>
    <w:rsid w:val="004844AB"/>
    <w:rsid w:val="004873B9"/>
    <w:rsid w:val="004E3DB6"/>
    <w:rsid w:val="0052347A"/>
    <w:rsid w:val="00574BF0"/>
    <w:rsid w:val="005B6A19"/>
    <w:rsid w:val="005D039A"/>
    <w:rsid w:val="00635FF9"/>
    <w:rsid w:val="006742F0"/>
    <w:rsid w:val="00675230"/>
    <w:rsid w:val="006769C3"/>
    <w:rsid w:val="006828DE"/>
    <w:rsid w:val="00691109"/>
    <w:rsid w:val="00696423"/>
    <w:rsid w:val="006A02E0"/>
    <w:rsid w:val="006A23F3"/>
    <w:rsid w:val="006B5986"/>
    <w:rsid w:val="006F559B"/>
    <w:rsid w:val="007043CC"/>
    <w:rsid w:val="0071688B"/>
    <w:rsid w:val="00790593"/>
    <w:rsid w:val="007914F7"/>
    <w:rsid w:val="007C6C6D"/>
    <w:rsid w:val="008271C9"/>
    <w:rsid w:val="008514B5"/>
    <w:rsid w:val="008661D7"/>
    <w:rsid w:val="00867F15"/>
    <w:rsid w:val="00892E78"/>
    <w:rsid w:val="008A07D2"/>
    <w:rsid w:val="008F2D15"/>
    <w:rsid w:val="00912D7F"/>
    <w:rsid w:val="0092722A"/>
    <w:rsid w:val="00934DED"/>
    <w:rsid w:val="0095068C"/>
    <w:rsid w:val="00951A05"/>
    <w:rsid w:val="0095684F"/>
    <w:rsid w:val="00982B09"/>
    <w:rsid w:val="009966A6"/>
    <w:rsid w:val="009A5781"/>
    <w:rsid w:val="009F5BF5"/>
    <w:rsid w:val="00A04041"/>
    <w:rsid w:val="00A14898"/>
    <w:rsid w:val="00A23AC6"/>
    <w:rsid w:val="00A358D2"/>
    <w:rsid w:val="00A359D0"/>
    <w:rsid w:val="00A91B1F"/>
    <w:rsid w:val="00AA1D8D"/>
    <w:rsid w:val="00AB06CC"/>
    <w:rsid w:val="00AF2CBF"/>
    <w:rsid w:val="00AF6D8D"/>
    <w:rsid w:val="00B47730"/>
    <w:rsid w:val="00B71FAE"/>
    <w:rsid w:val="00B844F8"/>
    <w:rsid w:val="00B9173B"/>
    <w:rsid w:val="00BA4F64"/>
    <w:rsid w:val="00BC4DEA"/>
    <w:rsid w:val="00BD3028"/>
    <w:rsid w:val="00BF513A"/>
    <w:rsid w:val="00C15C1C"/>
    <w:rsid w:val="00C221FC"/>
    <w:rsid w:val="00C54639"/>
    <w:rsid w:val="00C55E13"/>
    <w:rsid w:val="00C87A68"/>
    <w:rsid w:val="00CA040E"/>
    <w:rsid w:val="00CB0664"/>
    <w:rsid w:val="00D0419D"/>
    <w:rsid w:val="00D211DB"/>
    <w:rsid w:val="00D5567C"/>
    <w:rsid w:val="00D9106F"/>
    <w:rsid w:val="00DD631C"/>
    <w:rsid w:val="00DE0C45"/>
    <w:rsid w:val="00E477E3"/>
    <w:rsid w:val="00E568DA"/>
    <w:rsid w:val="00E73015"/>
    <w:rsid w:val="00EA2B7E"/>
    <w:rsid w:val="00EB2788"/>
    <w:rsid w:val="00EC0937"/>
    <w:rsid w:val="00F01C97"/>
    <w:rsid w:val="00F20C10"/>
    <w:rsid w:val="00F25DFC"/>
    <w:rsid w:val="00F50B6E"/>
    <w:rsid w:val="00F51752"/>
    <w:rsid w:val="00F6152E"/>
    <w:rsid w:val="00F943C3"/>
    <w:rsid w:val="00FB021C"/>
    <w:rsid w:val="00FB56B6"/>
    <w:rsid w:val="00FB5EE2"/>
    <w:rsid w:val="00FC32AF"/>
    <w:rsid w:val="00FC693F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9E7057"/>
  <w14:defaultImageDpi w14:val="300"/>
  <w15:docId w15:val="{C796117D-49E8-4860-94C0-CD1FD902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33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A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A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A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2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2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2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2F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14898"/>
    <w:rPr>
      <w:color w:val="0000FF"/>
      <w:u w:val="single"/>
    </w:rPr>
  </w:style>
  <w:style w:type="paragraph" w:styleId="Poprawka">
    <w:name w:val="Revision"/>
    <w:hidden/>
    <w:uiPriority w:val="99"/>
    <w:semiHidden/>
    <w:rsid w:val="003B78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rsa.pl/Artifacts/oferta/finanse/2025-pes-ogolnopolskie/zal_6_do_wniosku_O%C5%9Bwiadczenie_pomoc_de_minimis_PES_OGOL_11022025.pd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rrsa.pl/Artifacts/oferta/finanse/2025-pes-ogolnopolskie/zal_2_do_wniosku_Oswiadczenie_sankcje_PES_OGOL_1102202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rrsa.pl/Artifacts/oferta/finanse/2025-pes-ogolnopolskie/zal_7_do_wniosku_formularz-informacji-przedstawianych-przy-ubieganiu-sie-o-pomoc-inna-niz-pomoc-de-minimis%20.xlsx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60A34-6A1C-4836-A6D1-17A66981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1514</Words>
  <Characters>9086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Agnieszka Luberda</cp:lastModifiedBy>
  <cp:revision>3</cp:revision>
  <cp:lastPrinted>2025-10-06T20:42:00Z</cp:lastPrinted>
  <dcterms:created xsi:type="dcterms:W3CDTF">2025-12-11T14:44:00Z</dcterms:created>
  <dcterms:modified xsi:type="dcterms:W3CDTF">2025-12-11T14:45:00Z</dcterms:modified>
  <cp:category/>
</cp:coreProperties>
</file>